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E424B6" w14:textId="77777777" w:rsidR="00664100" w:rsidRPr="0090625D" w:rsidRDefault="00C16497" w:rsidP="0090625D">
      <w:pPr>
        <w:spacing w:before="120" w:after="120" w:line="240" w:lineRule="auto"/>
        <w:jc w:val="center"/>
        <w:rPr>
          <w:sz w:val="32"/>
          <w:szCs w:val="32"/>
        </w:rPr>
      </w:pPr>
      <w:r w:rsidRPr="0090625D">
        <w:rPr>
          <w:b/>
          <w:sz w:val="32"/>
          <w:szCs w:val="32"/>
        </w:rPr>
        <w:t>APPLICATION FORM – GFPA Branding &amp; Website Competition</w:t>
      </w:r>
    </w:p>
    <w:p w14:paraId="50614809" w14:textId="77777777" w:rsidR="00664100" w:rsidRDefault="00C16497" w:rsidP="00A463E1">
      <w:pPr>
        <w:spacing w:before="120" w:after="120" w:line="240" w:lineRule="auto"/>
        <w:jc w:val="center"/>
      </w:pPr>
      <w:r>
        <w:t>To be completed and submitted by interested applicants</w:t>
      </w:r>
    </w:p>
    <w:p w14:paraId="60111A64" w14:textId="0DDF872E" w:rsidR="00A463E1" w:rsidRPr="007F295D" w:rsidRDefault="00A463E1" w:rsidP="0090625D">
      <w:pPr>
        <w:spacing w:before="120" w:after="120" w:line="240" w:lineRule="auto"/>
        <w:jc w:val="center"/>
        <w:rPr>
          <w:color w:val="FF0000"/>
        </w:rPr>
      </w:pPr>
      <w:r w:rsidRPr="007F295D">
        <w:rPr>
          <w:color w:val="FF0000"/>
        </w:rPr>
        <w:t>The document is in a DOCX format to be easily completed. Please don’t change the structure</w:t>
      </w:r>
    </w:p>
    <w:p w14:paraId="3F156D04" w14:textId="77777777" w:rsidR="00664100" w:rsidRDefault="00664100" w:rsidP="0090625D">
      <w:pPr>
        <w:spacing w:before="120" w:after="120" w:line="240" w:lineRule="auto"/>
      </w:pPr>
    </w:p>
    <w:p w14:paraId="340413F0" w14:textId="77777777" w:rsidR="00664100" w:rsidRDefault="00C16497" w:rsidP="0090625D">
      <w:pPr>
        <w:pStyle w:val="Heading2"/>
        <w:spacing w:before="120" w:after="120" w:line="240" w:lineRule="auto"/>
      </w:pPr>
      <w:r>
        <w:t>1. Applicant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9"/>
        <w:gridCol w:w="4311"/>
      </w:tblGrid>
      <w:tr w:rsidR="00664100" w14:paraId="7A1505BE" w14:textId="77777777" w:rsidTr="0090625D">
        <w:trPr>
          <w:trHeight w:val="851"/>
        </w:trPr>
        <w:tc>
          <w:tcPr>
            <w:tcW w:w="4320" w:type="dxa"/>
            <w:shd w:val="clear" w:color="auto" w:fill="D9D9D9" w:themeFill="background1" w:themeFillShade="D9"/>
          </w:tcPr>
          <w:p w14:paraId="1B7D9DBB" w14:textId="77777777" w:rsidR="00664100" w:rsidRDefault="00C16497" w:rsidP="0090625D">
            <w:pPr>
              <w:spacing w:before="120" w:after="120"/>
            </w:pPr>
            <w:r>
              <w:t>Full Legal Name (Company/Individual/Consortium)</w:t>
            </w:r>
          </w:p>
        </w:tc>
        <w:tc>
          <w:tcPr>
            <w:tcW w:w="4320" w:type="dxa"/>
          </w:tcPr>
          <w:p w14:paraId="3D18C39C" w14:textId="77777777" w:rsidR="00664100" w:rsidRDefault="00664100" w:rsidP="0090625D">
            <w:pPr>
              <w:spacing w:before="120" w:after="120"/>
            </w:pPr>
          </w:p>
        </w:tc>
      </w:tr>
      <w:tr w:rsidR="00664100" w14:paraId="3B739B32" w14:textId="77777777" w:rsidTr="0090625D">
        <w:trPr>
          <w:trHeight w:val="851"/>
        </w:trPr>
        <w:tc>
          <w:tcPr>
            <w:tcW w:w="4320" w:type="dxa"/>
            <w:shd w:val="clear" w:color="auto" w:fill="D9D9D9" w:themeFill="background1" w:themeFillShade="D9"/>
          </w:tcPr>
          <w:p w14:paraId="138A5492" w14:textId="77777777" w:rsidR="00664100" w:rsidRDefault="00C16497" w:rsidP="0090625D">
            <w:pPr>
              <w:spacing w:before="120" w:after="120"/>
            </w:pPr>
            <w:r>
              <w:t>Country of Registration / Citizenship</w:t>
            </w:r>
          </w:p>
        </w:tc>
        <w:tc>
          <w:tcPr>
            <w:tcW w:w="4320" w:type="dxa"/>
          </w:tcPr>
          <w:p w14:paraId="3CDB12F8" w14:textId="77777777" w:rsidR="00664100" w:rsidRDefault="00664100" w:rsidP="0090625D">
            <w:pPr>
              <w:spacing w:before="120" w:after="120"/>
            </w:pPr>
          </w:p>
        </w:tc>
      </w:tr>
      <w:tr w:rsidR="00664100" w14:paraId="3E122D29" w14:textId="77777777" w:rsidTr="0090625D">
        <w:trPr>
          <w:trHeight w:val="851"/>
        </w:trPr>
        <w:tc>
          <w:tcPr>
            <w:tcW w:w="4320" w:type="dxa"/>
            <w:shd w:val="clear" w:color="auto" w:fill="D9D9D9" w:themeFill="background1" w:themeFillShade="D9"/>
          </w:tcPr>
          <w:p w14:paraId="5D15A49B" w14:textId="77777777" w:rsidR="00664100" w:rsidRDefault="00C16497" w:rsidP="0090625D">
            <w:pPr>
              <w:spacing w:before="120" w:after="120"/>
            </w:pPr>
            <w:r>
              <w:t>Registered Address</w:t>
            </w:r>
          </w:p>
        </w:tc>
        <w:tc>
          <w:tcPr>
            <w:tcW w:w="4320" w:type="dxa"/>
          </w:tcPr>
          <w:p w14:paraId="2258A72D" w14:textId="77777777" w:rsidR="00664100" w:rsidRDefault="00664100" w:rsidP="0090625D">
            <w:pPr>
              <w:spacing w:before="120" w:after="120"/>
            </w:pPr>
          </w:p>
        </w:tc>
      </w:tr>
      <w:tr w:rsidR="00664100" w14:paraId="27F1EFED" w14:textId="77777777" w:rsidTr="0090625D">
        <w:trPr>
          <w:trHeight w:val="851"/>
        </w:trPr>
        <w:tc>
          <w:tcPr>
            <w:tcW w:w="4320" w:type="dxa"/>
            <w:shd w:val="clear" w:color="auto" w:fill="D9D9D9" w:themeFill="background1" w:themeFillShade="D9"/>
          </w:tcPr>
          <w:p w14:paraId="5A5B4021" w14:textId="77777777" w:rsidR="00664100" w:rsidRDefault="00C16497" w:rsidP="0090625D">
            <w:pPr>
              <w:spacing w:before="120" w:after="120"/>
            </w:pPr>
            <w:r>
              <w:t>Website / Portfolio</w:t>
            </w:r>
          </w:p>
        </w:tc>
        <w:tc>
          <w:tcPr>
            <w:tcW w:w="4320" w:type="dxa"/>
          </w:tcPr>
          <w:p w14:paraId="79B821B4" w14:textId="77777777" w:rsidR="00664100" w:rsidRDefault="00664100" w:rsidP="0090625D">
            <w:pPr>
              <w:spacing w:before="120" w:after="120"/>
            </w:pPr>
          </w:p>
        </w:tc>
      </w:tr>
      <w:tr w:rsidR="00664100" w14:paraId="3CDABE4E" w14:textId="77777777" w:rsidTr="0090625D">
        <w:trPr>
          <w:trHeight w:val="851"/>
        </w:trPr>
        <w:tc>
          <w:tcPr>
            <w:tcW w:w="4320" w:type="dxa"/>
            <w:shd w:val="clear" w:color="auto" w:fill="D9D9D9" w:themeFill="background1" w:themeFillShade="D9"/>
          </w:tcPr>
          <w:p w14:paraId="078E228E" w14:textId="77777777" w:rsidR="00664100" w:rsidRDefault="00C16497" w:rsidP="0090625D">
            <w:pPr>
              <w:spacing w:before="120" w:after="120"/>
            </w:pPr>
            <w:r>
              <w:t>Primary Contact Person (Name &amp; Title)</w:t>
            </w:r>
          </w:p>
        </w:tc>
        <w:tc>
          <w:tcPr>
            <w:tcW w:w="4320" w:type="dxa"/>
          </w:tcPr>
          <w:p w14:paraId="72D051B0" w14:textId="77777777" w:rsidR="00664100" w:rsidRDefault="00664100" w:rsidP="0090625D">
            <w:pPr>
              <w:spacing w:before="120" w:after="120"/>
            </w:pPr>
          </w:p>
        </w:tc>
      </w:tr>
      <w:tr w:rsidR="00664100" w14:paraId="1CA3BF0C" w14:textId="77777777" w:rsidTr="0090625D">
        <w:trPr>
          <w:trHeight w:val="851"/>
        </w:trPr>
        <w:tc>
          <w:tcPr>
            <w:tcW w:w="4320" w:type="dxa"/>
            <w:shd w:val="clear" w:color="auto" w:fill="D9D9D9" w:themeFill="background1" w:themeFillShade="D9"/>
          </w:tcPr>
          <w:p w14:paraId="2EC3896F" w14:textId="77777777" w:rsidR="00664100" w:rsidRDefault="00C16497" w:rsidP="0090625D">
            <w:pPr>
              <w:spacing w:before="120" w:after="120"/>
            </w:pPr>
            <w:r>
              <w:t>Email</w:t>
            </w:r>
          </w:p>
        </w:tc>
        <w:tc>
          <w:tcPr>
            <w:tcW w:w="4320" w:type="dxa"/>
          </w:tcPr>
          <w:p w14:paraId="1E7C2BA9" w14:textId="77777777" w:rsidR="00664100" w:rsidRDefault="00664100" w:rsidP="0090625D">
            <w:pPr>
              <w:spacing w:before="120" w:after="120"/>
            </w:pPr>
          </w:p>
        </w:tc>
      </w:tr>
      <w:tr w:rsidR="00664100" w14:paraId="3DEBF516" w14:textId="77777777" w:rsidTr="0090625D">
        <w:trPr>
          <w:trHeight w:val="851"/>
        </w:trPr>
        <w:tc>
          <w:tcPr>
            <w:tcW w:w="4320" w:type="dxa"/>
            <w:shd w:val="clear" w:color="auto" w:fill="D9D9D9" w:themeFill="background1" w:themeFillShade="D9"/>
          </w:tcPr>
          <w:p w14:paraId="50E5023B" w14:textId="77777777" w:rsidR="00664100" w:rsidRDefault="008520DF" w:rsidP="0090625D">
            <w:pPr>
              <w:spacing w:before="120" w:after="120"/>
            </w:pPr>
            <w:r>
              <w:t>Phone</w:t>
            </w:r>
          </w:p>
        </w:tc>
        <w:tc>
          <w:tcPr>
            <w:tcW w:w="4320" w:type="dxa"/>
          </w:tcPr>
          <w:p w14:paraId="7C936739" w14:textId="77777777" w:rsidR="00664100" w:rsidRDefault="00664100" w:rsidP="0090625D">
            <w:pPr>
              <w:spacing w:before="120" w:after="120"/>
            </w:pPr>
          </w:p>
        </w:tc>
      </w:tr>
      <w:tr w:rsidR="00664100" w14:paraId="5AAA9EEB" w14:textId="77777777" w:rsidTr="0090625D">
        <w:trPr>
          <w:trHeight w:val="851"/>
        </w:trPr>
        <w:tc>
          <w:tcPr>
            <w:tcW w:w="4320" w:type="dxa"/>
            <w:shd w:val="clear" w:color="auto" w:fill="D9D9D9" w:themeFill="background1" w:themeFillShade="D9"/>
          </w:tcPr>
          <w:p w14:paraId="20261EBE" w14:textId="77777777" w:rsidR="00664100" w:rsidRDefault="00C16497" w:rsidP="0090625D">
            <w:pPr>
              <w:spacing w:before="120" w:after="120"/>
            </w:pPr>
            <w:r>
              <w:t>Legal Status (Company/NGO/Individual/Consortium)</w:t>
            </w:r>
          </w:p>
        </w:tc>
        <w:tc>
          <w:tcPr>
            <w:tcW w:w="4320" w:type="dxa"/>
          </w:tcPr>
          <w:p w14:paraId="71761904" w14:textId="77777777" w:rsidR="00664100" w:rsidRDefault="00664100" w:rsidP="0090625D">
            <w:pPr>
              <w:spacing w:before="120" w:after="120"/>
            </w:pPr>
          </w:p>
        </w:tc>
      </w:tr>
    </w:tbl>
    <w:p w14:paraId="5E9F8FEF" w14:textId="77777777" w:rsidR="00664100" w:rsidRDefault="00664100" w:rsidP="0090625D">
      <w:pPr>
        <w:spacing w:before="120" w:after="120" w:line="240" w:lineRule="auto"/>
      </w:pPr>
    </w:p>
    <w:p w14:paraId="2A61B99D" w14:textId="77777777" w:rsidR="00664100" w:rsidRDefault="008520DF" w:rsidP="0090625D">
      <w:pPr>
        <w:pStyle w:val="Heading2"/>
        <w:spacing w:before="120" w:after="120" w:line="240" w:lineRule="auto"/>
      </w:pPr>
      <w:r>
        <w:t>2</w:t>
      </w:r>
      <w:r w:rsidR="00C16497">
        <w:t>. Relevant Experience</w:t>
      </w:r>
    </w:p>
    <w:p w14:paraId="021A8432" w14:textId="77777777" w:rsidR="00601D19" w:rsidRDefault="00601D19" w:rsidP="0090625D">
      <w:pPr>
        <w:spacing w:before="120" w:after="120" w:line="240" w:lineRule="auto"/>
      </w:pPr>
      <w:r>
        <w:rPr>
          <w:color w:val="1F497D"/>
          <w:lang w:val="ka-GE"/>
        </w:rPr>
        <w:t>Provide up to 5 relevant projects (branding and/or website development)</w:t>
      </w:r>
    </w:p>
    <w:tbl>
      <w:tblPr>
        <w:tblStyle w:val="TableGrid"/>
        <w:tblW w:w="8642" w:type="dxa"/>
        <w:tblLook w:val="04A0" w:firstRow="1" w:lastRow="0" w:firstColumn="1" w:lastColumn="0" w:noHBand="0" w:noVBand="1"/>
      </w:tblPr>
      <w:tblGrid>
        <w:gridCol w:w="1696"/>
        <w:gridCol w:w="2835"/>
        <w:gridCol w:w="1418"/>
        <w:gridCol w:w="2693"/>
      </w:tblGrid>
      <w:tr w:rsidR="008520DF" w14:paraId="147483E5" w14:textId="77777777" w:rsidTr="0090625D">
        <w:trPr>
          <w:trHeight w:val="447"/>
        </w:trPr>
        <w:tc>
          <w:tcPr>
            <w:tcW w:w="1696" w:type="dxa"/>
            <w:shd w:val="clear" w:color="auto" w:fill="D9D9D9" w:themeFill="background1" w:themeFillShade="D9"/>
          </w:tcPr>
          <w:p w14:paraId="4E4E2291" w14:textId="77777777" w:rsidR="008520DF" w:rsidRPr="0090625D" w:rsidRDefault="008520DF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Client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690FB8E" w14:textId="77777777" w:rsidR="008520DF" w:rsidRPr="0090625D" w:rsidRDefault="008520DF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Project Title / Scope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30F5021" w14:textId="77777777" w:rsidR="008520DF" w:rsidRPr="0090625D" w:rsidRDefault="008520DF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Year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D81B7CA" w14:textId="77777777" w:rsidR="008520DF" w:rsidRPr="0090625D" w:rsidRDefault="008520DF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Link (If available)</w:t>
            </w:r>
          </w:p>
        </w:tc>
      </w:tr>
      <w:tr w:rsidR="008520DF" w14:paraId="7344B5A7" w14:textId="77777777" w:rsidTr="0090625D">
        <w:trPr>
          <w:trHeight w:val="851"/>
        </w:trPr>
        <w:tc>
          <w:tcPr>
            <w:tcW w:w="1696" w:type="dxa"/>
          </w:tcPr>
          <w:p w14:paraId="54F4B4EB" w14:textId="77777777" w:rsidR="008520DF" w:rsidRDefault="008520DF" w:rsidP="0090625D">
            <w:pPr>
              <w:spacing w:before="120" w:after="120"/>
            </w:pPr>
          </w:p>
        </w:tc>
        <w:tc>
          <w:tcPr>
            <w:tcW w:w="2835" w:type="dxa"/>
          </w:tcPr>
          <w:p w14:paraId="4ACD7536" w14:textId="77777777" w:rsidR="008520DF" w:rsidRDefault="008520DF" w:rsidP="0090625D">
            <w:pPr>
              <w:spacing w:before="120" w:after="120"/>
            </w:pPr>
          </w:p>
        </w:tc>
        <w:tc>
          <w:tcPr>
            <w:tcW w:w="1418" w:type="dxa"/>
          </w:tcPr>
          <w:p w14:paraId="47166A4A" w14:textId="77777777" w:rsidR="008520DF" w:rsidRDefault="008520DF" w:rsidP="0090625D">
            <w:pPr>
              <w:spacing w:before="120" w:after="120"/>
            </w:pPr>
          </w:p>
        </w:tc>
        <w:tc>
          <w:tcPr>
            <w:tcW w:w="2693" w:type="dxa"/>
          </w:tcPr>
          <w:p w14:paraId="41F87246" w14:textId="77777777" w:rsidR="008520DF" w:rsidRDefault="008520DF" w:rsidP="0090625D">
            <w:pPr>
              <w:spacing w:before="120" w:after="120"/>
            </w:pPr>
          </w:p>
        </w:tc>
      </w:tr>
      <w:tr w:rsidR="008520DF" w14:paraId="21395B97" w14:textId="77777777" w:rsidTr="0090625D">
        <w:trPr>
          <w:trHeight w:val="851"/>
        </w:trPr>
        <w:tc>
          <w:tcPr>
            <w:tcW w:w="1696" w:type="dxa"/>
          </w:tcPr>
          <w:p w14:paraId="2DF9B9C9" w14:textId="77777777" w:rsidR="008520DF" w:rsidRDefault="008520DF" w:rsidP="0090625D">
            <w:pPr>
              <w:spacing w:before="120" w:after="120"/>
            </w:pPr>
          </w:p>
        </w:tc>
        <w:tc>
          <w:tcPr>
            <w:tcW w:w="2835" w:type="dxa"/>
          </w:tcPr>
          <w:p w14:paraId="60592012" w14:textId="77777777" w:rsidR="008520DF" w:rsidRDefault="008520DF" w:rsidP="0090625D">
            <w:pPr>
              <w:spacing w:before="120" w:after="120"/>
            </w:pPr>
          </w:p>
        </w:tc>
        <w:tc>
          <w:tcPr>
            <w:tcW w:w="1418" w:type="dxa"/>
          </w:tcPr>
          <w:p w14:paraId="56303A63" w14:textId="77777777" w:rsidR="008520DF" w:rsidRDefault="008520DF" w:rsidP="0090625D">
            <w:pPr>
              <w:spacing w:before="120" w:after="120"/>
            </w:pPr>
          </w:p>
        </w:tc>
        <w:tc>
          <w:tcPr>
            <w:tcW w:w="2693" w:type="dxa"/>
          </w:tcPr>
          <w:p w14:paraId="133CDEBB" w14:textId="77777777" w:rsidR="008520DF" w:rsidRDefault="008520DF" w:rsidP="0090625D">
            <w:pPr>
              <w:spacing w:before="120" w:after="120"/>
            </w:pPr>
          </w:p>
        </w:tc>
      </w:tr>
      <w:tr w:rsidR="008520DF" w14:paraId="578910FB" w14:textId="77777777" w:rsidTr="0090625D">
        <w:trPr>
          <w:trHeight w:val="851"/>
        </w:trPr>
        <w:tc>
          <w:tcPr>
            <w:tcW w:w="1696" w:type="dxa"/>
          </w:tcPr>
          <w:p w14:paraId="307B776A" w14:textId="77777777" w:rsidR="008520DF" w:rsidRDefault="008520DF" w:rsidP="0090625D">
            <w:pPr>
              <w:spacing w:before="120" w:after="120"/>
            </w:pPr>
          </w:p>
        </w:tc>
        <w:tc>
          <w:tcPr>
            <w:tcW w:w="2835" w:type="dxa"/>
          </w:tcPr>
          <w:p w14:paraId="0BA0E2E5" w14:textId="77777777" w:rsidR="008520DF" w:rsidRDefault="008520DF" w:rsidP="0090625D">
            <w:pPr>
              <w:spacing w:before="120" w:after="120"/>
            </w:pPr>
          </w:p>
        </w:tc>
        <w:tc>
          <w:tcPr>
            <w:tcW w:w="1418" w:type="dxa"/>
          </w:tcPr>
          <w:p w14:paraId="362D2650" w14:textId="77777777" w:rsidR="008520DF" w:rsidRDefault="008520DF" w:rsidP="0090625D">
            <w:pPr>
              <w:spacing w:before="120" w:after="120"/>
            </w:pPr>
          </w:p>
        </w:tc>
        <w:tc>
          <w:tcPr>
            <w:tcW w:w="2693" w:type="dxa"/>
          </w:tcPr>
          <w:p w14:paraId="7D238A99" w14:textId="77777777" w:rsidR="008520DF" w:rsidRDefault="008520DF" w:rsidP="0090625D">
            <w:pPr>
              <w:spacing w:before="120" w:after="120"/>
            </w:pPr>
          </w:p>
        </w:tc>
      </w:tr>
      <w:tr w:rsidR="008520DF" w14:paraId="5F7A33F5" w14:textId="77777777" w:rsidTr="0090625D">
        <w:trPr>
          <w:trHeight w:val="851"/>
        </w:trPr>
        <w:tc>
          <w:tcPr>
            <w:tcW w:w="1696" w:type="dxa"/>
          </w:tcPr>
          <w:p w14:paraId="405D61B3" w14:textId="77777777" w:rsidR="008520DF" w:rsidRDefault="008520DF" w:rsidP="0090625D">
            <w:pPr>
              <w:spacing w:before="120" w:after="120"/>
            </w:pPr>
          </w:p>
        </w:tc>
        <w:tc>
          <w:tcPr>
            <w:tcW w:w="2835" w:type="dxa"/>
          </w:tcPr>
          <w:p w14:paraId="5979D4CF" w14:textId="77777777" w:rsidR="008520DF" w:rsidRDefault="008520DF" w:rsidP="0090625D">
            <w:pPr>
              <w:spacing w:before="120" w:after="120"/>
            </w:pPr>
          </w:p>
        </w:tc>
        <w:tc>
          <w:tcPr>
            <w:tcW w:w="1418" w:type="dxa"/>
          </w:tcPr>
          <w:p w14:paraId="31E5FFA9" w14:textId="77777777" w:rsidR="008520DF" w:rsidRDefault="008520DF" w:rsidP="0090625D">
            <w:pPr>
              <w:spacing w:before="120" w:after="120"/>
            </w:pPr>
          </w:p>
        </w:tc>
        <w:tc>
          <w:tcPr>
            <w:tcW w:w="2693" w:type="dxa"/>
          </w:tcPr>
          <w:p w14:paraId="5F8DD6E7" w14:textId="77777777" w:rsidR="008520DF" w:rsidRDefault="008520DF" w:rsidP="0090625D">
            <w:pPr>
              <w:spacing w:before="120" w:after="120"/>
            </w:pPr>
          </w:p>
        </w:tc>
      </w:tr>
      <w:tr w:rsidR="008520DF" w14:paraId="718655BD" w14:textId="77777777" w:rsidTr="0090625D">
        <w:trPr>
          <w:trHeight w:val="851"/>
        </w:trPr>
        <w:tc>
          <w:tcPr>
            <w:tcW w:w="1696" w:type="dxa"/>
          </w:tcPr>
          <w:p w14:paraId="6E282840" w14:textId="77777777" w:rsidR="008520DF" w:rsidRDefault="008520DF" w:rsidP="0090625D">
            <w:pPr>
              <w:spacing w:before="120" w:after="120"/>
            </w:pPr>
          </w:p>
        </w:tc>
        <w:tc>
          <w:tcPr>
            <w:tcW w:w="2835" w:type="dxa"/>
          </w:tcPr>
          <w:p w14:paraId="159D0ED2" w14:textId="77777777" w:rsidR="008520DF" w:rsidRDefault="008520DF" w:rsidP="0090625D">
            <w:pPr>
              <w:spacing w:before="120" w:after="120"/>
            </w:pPr>
            <w:bookmarkStart w:id="0" w:name="_GoBack"/>
            <w:bookmarkEnd w:id="0"/>
          </w:p>
        </w:tc>
        <w:tc>
          <w:tcPr>
            <w:tcW w:w="1418" w:type="dxa"/>
          </w:tcPr>
          <w:p w14:paraId="454E5399" w14:textId="77777777" w:rsidR="008520DF" w:rsidRDefault="008520DF" w:rsidP="0090625D">
            <w:pPr>
              <w:spacing w:before="120" w:after="120"/>
            </w:pPr>
          </w:p>
        </w:tc>
        <w:tc>
          <w:tcPr>
            <w:tcW w:w="2693" w:type="dxa"/>
          </w:tcPr>
          <w:p w14:paraId="68E9EF18" w14:textId="77777777" w:rsidR="008520DF" w:rsidRDefault="008520DF" w:rsidP="0090625D">
            <w:pPr>
              <w:spacing w:before="120" w:after="120"/>
            </w:pPr>
          </w:p>
        </w:tc>
      </w:tr>
    </w:tbl>
    <w:p w14:paraId="499434B0" w14:textId="77777777" w:rsidR="00E15118" w:rsidRDefault="00E15118" w:rsidP="0090625D">
      <w:pPr>
        <w:spacing w:before="120" w:after="120" w:line="240" w:lineRule="auto"/>
      </w:pPr>
    </w:p>
    <w:p w14:paraId="55B615AF" w14:textId="77777777" w:rsidR="00601D19" w:rsidRDefault="00601D19" w:rsidP="0090625D">
      <w:pPr>
        <w:spacing w:before="120" w:after="120" w:line="240" w:lineRule="auto"/>
        <w:jc w:val="both"/>
      </w:pPr>
      <w:r w:rsidRPr="00601D19">
        <w:t>Experience working with business associations and SMEs in the forestry sector – If applicable, include collaboration in areas such as wood and non-wood forest products, ecotourism, biomass, aquaculture, nurseries, and other sustainable forestry initiatives.</w:t>
      </w:r>
    </w:p>
    <w:tbl>
      <w:tblPr>
        <w:tblStyle w:val="TableGrid"/>
        <w:tblW w:w="8642" w:type="dxa"/>
        <w:tblLook w:val="04A0" w:firstRow="1" w:lastRow="0" w:firstColumn="1" w:lastColumn="0" w:noHBand="0" w:noVBand="1"/>
      </w:tblPr>
      <w:tblGrid>
        <w:gridCol w:w="1696"/>
        <w:gridCol w:w="2835"/>
        <w:gridCol w:w="1418"/>
        <w:gridCol w:w="2693"/>
      </w:tblGrid>
      <w:tr w:rsidR="00601D19" w:rsidRPr="00E365F1" w14:paraId="2DF17057" w14:textId="77777777" w:rsidTr="0090625D">
        <w:tc>
          <w:tcPr>
            <w:tcW w:w="1696" w:type="dxa"/>
            <w:shd w:val="clear" w:color="auto" w:fill="D9D9D9" w:themeFill="background1" w:themeFillShade="D9"/>
          </w:tcPr>
          <w:p w14:paraId="456ABAEF" w14:textId="77777777" w:rsidR="00601D19" w:rsidRPr="0090625D" w:rsidRDefault="00601D19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Client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A922CEE" w14:textId="77777777" w:rsidR="00601D19" w:rsidRPr="0090625D" w:rsidRDefault="00601D19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Project Title / Scope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4D27297" w14:textId="77777777" w:rsidR="00601D19" w:rsidRPr="0090625D" w:rsidRDefault="00601D19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Year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882D34F" w14:textId="77777777" w:rsidR="00601D19" w:rsidRPr="0090625D" w:rsidRDefault="00601D19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Link (If available)</w:t>
            </w:r>
          </w:p>
        </w:tc>
      </w:tr>
      <w:tr w:rsidR="00601D19" w14:paraId="4817D9CB" w14:textId="77777777" w:rsidTr="0090625D">
        <w:trPr>
          <w:trHeight w:val="851"/>
        </w:trPr>
        <w:tc>
          <w:tcPr>
            <w:tcW w:w="1696" w:type="dxa"/>
          </w:tcPr>
          <w:p w14:paraId="226F9000" w14:textId="77777777" w:rsidR="00601D19" w:rsidRDefault="00601D19" w:rsidP="0090625D">
            <w:pPr>
              <w:spacing w:before="120" w:after="120"/>
            </w:pPr>
          </w:p>
        </w:tc>
        <w:tc>
          <w:tcPr>
            <w:tcW w:w="2835" w:type="dxa"/>
          </w:tcPr>
          <w:p w14:paraId="2CF41409" w14:textId="77777777" w:rsidR="00601D19" w:rsidRDefault="00601D19" w:rsidP="0090625D">
            <w:pPr>
              <w:spacing w:before="120" w:after="120"/>
            </w:pPr>
          </w:p>
        </w:tc>
        <w:tc>
          <w:tcPr>
            <w:tcW w:w="1418" w:type="dxa"/>
          </w:tcPr>
          <w:p w14:paraId="2AB1746A" w14:textId="77777777" w:rsidR="00601D19" w:rsidRDefault="00601D19" w:rsidP="0090625D">
            <w:pPr>
              <w:spacing w:before="120" w:after="120"/>
            </w:pPr>
          </w:p>
        </w:tc>
        <w:tc>
          <w:tcPr>
            <w:tcW w:w="2693" w:type="dxa"/>
          </w:tcPr>
          <w:p w14:paraId="74CBC37F" w14:textId="77777777" w:rsidR="00601D19" w:rsidRDefault="00601D19" w:rsidP="0090625D">
            <w:pPr>
              <w:spacing w:before="120" w:after="120"/>
            </w:pPr>
          </w:p>
        </w:tc>
      </w:tr>
      <w:tr w:rsidR="00601D19" w14:paraId="20AD1CD8" w14:textId="77777777" w:rsidTr="0090625D">
        <w:trPr>
          <w:trHeight w:val="851"/>
        </w:trPr>
        <w:tc>
          <w:tcPr>
            <w:tcW w:w="1696" w:type="dxa"/>
          </w:tcPr>
          <w:p w14:paraId="560B27EC" w14:textId="77777777" w:rsidR="00601D19" w:rsidRDefault="00601D19" w:rsidP="0090625D">
            <w:pPr>
              <w:spacing w:before="120" w:after="120"/>
            </w:pPr>
          </w:p>
        </w:tc>
        <w:tc>
          <w:tcPr>
            <w:tcW w:w="2835" w:type="dxa"/>
          </w:tcPr>
          <w:p w14:paraId="05076726" w14:textId="77777777" w:rsidR="00601D19" w:rsidRDefault="00601D19" w:rsidP="0090625D">
            <w:pPr>
              <w:spacing w:before="120" w:after="120"/>
            </w:pPr>
          </w:p>
        </w:tc>
        <w:tc>
          <w:tcPr>
            <w:tcW w:w="1418" w:type="dxa"/>
          </w:tcPr>
          <w:p w14:paraId="080CCB30" w14:textId="77777777" w:rsidR="00601D19" w:rsidRDefault="00601D19" w:rsidP="0090625D">
            <w:pPr>
              <w:spacing w:before="120" w:after="120"/>
            </w:pPr>
          </w:p>
        </w:tc>
        <w:tc>
          <w:tcPr>
            <w:tcW w:w="2693" w:type="dxa"/>
          </w:tcPr>
          <w:p w14:paraId="6DDBB49F" w14:textId="77777777" w:rsidR="00601D19" w:rsidRDefault="00601D19" w:rsidP="0090625D">
            <w:pPr>
              <w:spacing w:before="120" w:after="120"/>
            </w:pPr>
          </w:p>
        </w:tc>
      </w:tr>
      <w:tr w:rsidR="00601D19" w14:paraId="39BA63E9" w14:textId="77777777" w:rsidTr="0090625D">
        <w:trPr>
          <w:trHeight w:val="851"/>
        </w:trPr>
        <w:tc>
          <w:tcPr>
            <w:tcW w:w="1696" w:type="dxa"/>
          </w:tcPr>
          <w:p w14:paraId="2C383F4B" w14:textId="77777777" w:rsidR="00601D19" w:rsidRDefault="00601D19" w:rsidP="0090625D">
            <w:pPr>
              <w:spacing w:before="120" w:after="120"/>
            </w:pPr>
          </w:p>
        </w:tc>
        <w:tc>
          <w:tcPr>
            <w:tcW w:w="2835" w:type="dxa"/>
          </w:tcPr>
          <w:p w14:paraId="04E0FC43" w14:textId="77777777" w:rsidR="00601D19" w:rsidRDefault="00601D19" w:rsidP="0090625D">
            <w:pPr>
              <w:spacing w:before="120" w:after="120"/>
            </w:pPr>
          </w:p>
        </w:tc>
        <w:tc>
          <w:tcPr>
            <w:tcW w:w="1418" w:type="dxa"/>
          </w:tcPr>
          <w:p w14:paraId="463A4BEA" w14:textId="77777777" w:rsidR="00601D19" w:rsidRDefault="00601D19" w:rsidP="0090625D">
            <w:pPr>
              <w:spacing w:before="120" w:after="120"/>
            </w:pPr>
          </w:p>
        </w:tc>
        <w:tc>
          <w:tcPr>
            <w:tcW w:w="2693" w:type="dxa"/>
          </w:tcPr>
          <w:p w14:paraId="457F24FA" w14:textId="77777777" w:rsidR="00601D19" w:rsidRDefault="00601D19" w:rsidP="0090625D">
            <w:pPr>
              <w:spacing w:before="120" w:after="120"/>
            </w:pPr>
          </w:p>
        </w:tc>
      </w:tr>
    </w:tbl>
    <w:p w14:paraId="3E97BA5C" w14:textId="77777777" w:rsidR="00601D19" w:rsidRDefault="00601D19" w:rsidP="0090625D">
      <w:pPr>
        <w:spacing w:before="120" w:after="120" w:line="240" w:lineRule="auto"/>
      </w:pPr>
    </w:p>
    <w:p w14:paraId="5DD537A8" w14:textId="77777777" w:rsidR="00664100" w:rsidRDefault="00C16497" w:rsidP="0090625D">
      <w:pPr>
        <w:spacing w:before="120" w:after="120" w:line="240" w:lineRule="auto"/>
      </w:pPr>
      <w:r>
        <w:t>References (at least 2):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7"/>
        <w:gridCol w:w="2157"/>
      </w:tblGrid>
      <w:tr w:rsidR="00664100" w:rsidRPr="00E365F1" w14:paraId="122DD50B" w14:textId="77777777" w:rsidTr="0090625D">
        <w:tc>
          <w:tcPr>
            <w:tcW w:w="2160" w:type="dxa"/>
            <w:shd w:val="clear" w:color="auto" w:fill="D9D9D9" w:themeFill="background1" w:themeFillShade="D9"/>
          </w:tcPr>
          <w:p w14:paraId="57C518DF" w14:textId="77777777" w:rsidR="00664100" w:rsidRPr="0090625D" w:rsidRDefault="00C16497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Referee Name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3F5811FB" w14:textId="77777777" w:rsidR="00664100" w:rsidRPr="0090625D" w:rsidRDefault="00C16497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Organization &amp; Position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30B6A466" w14:textId="77777777" w:rsidR="00664100" w:rsidRPr="0090625D" w:rsidRDefault="00C16497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Email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69CDAB34" w14:textId="77777777" w:rsidR="00664100" w:rsidRPr="0090625D" w:rsidRDefault="00C16497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Phone</w:t>
            </w:r>
          </w:p>
        </w:tc>
      </w:tr>
      <w:tr w:rsidR="00664100" w14:paraId="294A54D1" w14:textId="77777777" w:rsidTr="0090625D">
        <w:trPr>
          <w:trHeight w:val="851"/>
        </w:trPr>
        <w:tc>
          <w:tcPr>
            <w:tcW w:w="2160" w:type="dxa"/>
          </w:tcPr>
          <w:p w14:paraId="0352B0BC" w14:textId="77777777" w:rsidR="00664100" w:rsidRDefault="00664100" w:rsidP="0090625D">
            <w:pPr>
              <w:spacing w:before="120" w:after="120"/>
            </w:pPr>
          </w:p>
        </w:tc>
        <w:tc>
          <w:tcPr>
            <w:tcW w:w="2160" w:type="dxa"/>
          </w:tcPr>
          <w:p w14:paraId="1652D672" w14:textId="77777777" w:rsidR="00664100" w:rsidRDefault="00664100" w:rsidP="0090625D">
            <w:pPr>
              <w:spacing w:before="120" w:after="120"/>
            </w:pPr>
          </w:p>
        </w:tc>
        <w:tc>
          <w:tcPr>
            <w:tcW w:w="2160" w:type="dxa"/>
          </w:tcPr>
          <w:p w14:paraId="02F98519" w14:textId="77777777" w:rsidR="00664100" w:rsidRDefault="00664100" w:rsidP="0090625D">
            <w:pPr>
              <w:spacing w:before="120" w:after="120"/>
            </w:pPr>
          </w:p>
        </w:tc>
        <w:tc>
          <w:tcPr>
            <w:tcW w:w="2160" w:type="dxa"/>
          </w:tcPr>
          <w:p w14:paraId="3973C49C" w14:textId="77777777" w:rsidR="00664100" w:rsidRDefault="00664100" w:rsidP="0090625D">
            <w:pPr>
              <w:spacing w:before="120" w:after="120"/>
            </w:pPr>
          </w:p>
        </w:tc>
      </w:tr>
      <w:tr w:rsidR="00664100" w14:paraId="125519A8" w14:textId="77777777" w:rsidTr="0090625D">
        <w:trPr>
          <w:trHeight w:val="851"/>
        </w:trPr>
        <w:tc>
          <w:tcPr>
            <w:tcW w:w="2160" w:type="dxa"/>
          </w:tcPr>
          <w:p w14:paraId="23A48CA0" w14:textId="77777777" w:rsidR="00664100" w:rsidRDefault="00664100" w:rsidP="0090625D">
            <w:pPr>
              <w:spacing w:before="120" w:after="120"/>
            </w:pPr>
          </w:p>
        </w:tc>
        <w:tc>
          <w:tcPr>
            <w:tcW w:w="2160" w:type="dxa"/>
          </w:tcPr>
          <w:p w14:paraId="7AB3A087" w14:textId="77777777" w:rsidR="00664100" w:rsidRDefault="00664100" w:rsidP="0090625D">
            <w:pPr>
              <w:spacing w:before="120" w:after="120"/>
            </w:pPr>
          </w:p>
        </w:tc>
        <w:tc>
          <w:tcPr>
            <w:tcW w:w="2160" w:type="dxa"/>
          </w:tcPr>
          <w:p w14:paraId="5822430B" w14:textId="77777777" w:rsidR="00664100" w:rsidRDefault="00664100" w:rsidP="0090625D">
            <w:pPr>
              <w:spacing w:before="120" w:after="120"/>
            </w:pPr>
          </w:p>
        </w:tc>
        <w:tc>
          <w:tcPr>
            <w:tcW w:w="2160" w:type="dxa"/>
          </w:tcPr>
          <w:p w14:paraId="3572DB55" w14:textId="77777777" w:rsidR="00664100" w:rsidRDefault="00664100" w:rsidP="0090625D">
            <w:pPr>
              <w:spacing w:before="120" w:after="120"/>
            </w:pPr>
          </w:p>
        </w:tc>
      </w:tr>
    </w:tbl>
    <w:p w14:paraId="65C60A56" w14:textId="77777777" w:rsidR="00664100" w:rsidRDefault="00664100" w:rsidP="0090625D">
      <w:pPr>
        <w:spacing w:before="120" w:after="120" w:line="240" w:lineRule="auto"/>
      </w:pPr>
    </w:p>
    <w:p w14:paraId="798769F1" w14:textId="77777777" w:rsidR="008520DF" w:rsidRDefault="008520DF" w:rsidP="0090625D">
      <w:pPr>
        <w:pStyle w:val="Heading2"/>
        <w:spacing w:before="120" w:after="120" w:line="240" w:lineRule="auto"/>
      </w:pPr>
      <w:r>
        <w:t>3</w:t>
      </w:r>
      <w:r w:rsidR="00C16497">
        <w:t>. Team Composition &amp; Key Experts</w:t>
      </w:r>
    </w:p>
    <w:tbl>
      <w:tblPr>
        <w:tblStyle w:val="TableGrid"/>
        <w:tblW w:w="8642" w:type="dxa"/>
        <w:tblLook w:val="04A0" w:firstRow="1" w:lastRow="0" w:firstColumn="1" w:lastColumn="0" w:noHBand="0" w:noVBand="1"/>
      </w:tblPr>
      <w:tblGrid>
        <w:gridCol w:w="2263"/>
        <w:gridCol w:w="4962"/>
        <w:gridCol w:w="1417"/>
      </w:tblGrid>
      <w:tr w:rsidR="008520DF" w:rsidRPr="00E365F1" w14:paraId="639AC83D" w14:textId="77777777" w:rsidTr="0090625D">
        <w:tc>
          <w:tcPr>
            <w:tcW w:w="2263" w:type="dxa"/>
            <w:shd w:val="clear" w:color="auto" w:fill="D9D9D9" w:themeFill="background1" w:themeFillShade="D9"/>
          </w:tcPr>
          <w:p w14:paraId="5AF8478C" w14:textId="77777777" w:rsidR="008520DF" w:rsidRPr="0090625D" w:rsidRDefault="008520DF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Name</w:t>
            </w:r>
          </w:p>
        </w:tc>
        <w:tc>
          <w:tcPr>
            <w:tcW w:w="4962" w:type="dxa"/>
            <w:shd w:val="clear" w:color="auto" w:fill="D9D9D9" w:themeFill="background1" w:themeFillShade="D9"/>
          </w:tcPr>
          <w:p w14:paraId="01DDAF96" w14:textId="77777777" w:rsidR="008520DF" w:rsidRPr="0090625D" w:rsidRDefault="008520DF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Role (Brand Strategist/Designer/Developer)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0A5CC49" w14:textId="77777777" w:rsidR="008520DF" w:rsidRPr="0090625D" w:rsidRDefault="008520DF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Years of Exp.</w:t>
            </w:r>
          </w:p>
        </w:tc>
      </w:tr>
      <w:tr w:rsidR="008520DF" w14:paraId="69EB5FB8" w14:textId="77777777" w:rsidTr="0090625D">
        <w:trPr>
          <w:trHeight w:val="851"/>
        </w:trPr>
        <w:tc>
          <w:tcPr>
            <w:tcW w:w="2263" w:type="dxa"/>
          </w:tcPr>
          <w:p w14:paraId="4400B416" w14:textId="77777777" w:rsidR="008520DF" w:rsidRDefault="008520DF" w:rsidP="0090625D">
            <w:pPr>
              <w:spacing w:before="120" w:after="120"/>
            </w:pPr>
          </w:p>
        </w:tc>
        <w:tc>
          <w:tcPr>
            <w:tcW w:w="4962" w:type="dxa"/>
          </w:tcPr>
          <w:p w14:paraId="6A09875B" w14:textId="77777777" w:rsidR="008520DF" w:rsidRDefault="008520DF" w:rsidP="0090625D">
            <w:pPr>
              <w:spacing w:before="120" w:after="120"/>
            </w:pPr>
          </w:p>
        </w:tc>
        <w:tc>
          <w:tcPr>
            <w:tcW w:w="1417" w:type="dxa"/>
          </w:tcPr>
          <w:p w14:paraId="0A9AA652" w14:textId="77777777" w:rsidR="008520DF" w:rsidRDefault="008520DF" w:rsidP="0090625D">
            <w:pPr>
              <w:spacing w:before="120" w:after="120"/>
            </w:pPr>
          </w:p>
        </w:tc>
      </w:tr>
      <w:tr w:rsidR="008520DF" w14:paraId="40BAC8F3" w14:textId="77777777" w:rsidTr="0090625D">
        <w:trPr>
          <w:trHeight w:val="851"/>
        </w:trPr>
        <w:tc>
          <w:tcPr>
            <w:tcW w:w="2263" w:type="dxa"/>
          </w:tcPr>
          <w:p w14:paraId="05C3FE13" w14:textId="77777777" w:rsidR="008520DF" w:rsidRDefault="008520DF" w:rsidP="0090625D">
            <w:pPr>
              <w:spacing w:before="120" w:after="120"/>
            </w:pPr>
          </w:p>
        </w:tc>
        <w:tc>
          <w:tcPr>
            <w:tcW w:w="4962" w:type="dxa"/>
          </w:tcPr>
          <w:p w14:paraId="4AF6C56A" w14:textId="77777777" w:rsidR="008520DF" w:rsidRDefault="008520DF" w:rsidP="0090625D">
            <w:pPr>
              <w:spacing w:before="120" w:after="120"/>
            </w:pPr>
          </w:p>
        </w:tc>
        <w:tc>
          <w:tcPr>
            <w:tcW w:w="1417" w:type="dxa"/>
          </w:tcPr>
          <w:p w14:paraId="78005B48" w14:textId="77777777" w:rsidR="008520DF" w:rsidRDefault="008520DF" w:rsidP="0090625D">
            <w:pPr>
              <w:spacing w:before="120" w:after="120"/>
            </w:pPr>
          </w:p>
        </w:tc>
      </w:tr>
      <w:tr w:rsidR="008520DF" w14:paraId="743B88FF" w14:textId="77777777" w:rsidTr="0090625D">
        <w:trPr>
          <w:trHeight w:val="851"/>
        </w:trPr>
        <w:tc>
          <w:tcPr>
            <w:tcW w:w="2263" w:type="dxa"/>
          </w:tcPr>
          <w:p w14:paraId="58BBEC6A" w14:textId="77777777" w:rsidR="008520DF" w:rsidRDefault="008520DF" w:rsidP="0090625D">
            <w:pPr>
              <w:spacing w:before="120" w:after="120"/>
            </w:pPr>
          </w:p>
        </w:tc>
        <w:tc>
          <w:tcPr>
            <w:tcW w:w="4962" w:type="dxa"/>
          </w:tcPr>
          <w:p w14:paraId="3C698C0E" w14:textId="77777777" w:rsidR="008520DF" w:rsidRDefault="008520DF" w:rsidP="0090625D">
            <w:pPr>
              <w:spacing w:before="120" w:after="120"/>
            </w:pPr>
          </w:p>
        </w:tc>
        <w:tc>
          <w:tcPr>
            <w:tcW w:w="1417" w:type="dxa"/>
          </w:tcPr>
          <w:p w14:paraId="382EBDFE" w14:textId="77777777" w:rsidR="008520DF" w:rsidRDefault="008520DF" w:rsidP="0090625D">
            <w:pPr>
              <w:spacing w:before="120" w:after="120"/>
            </w:pPr>
          </w:p>
        </w:tc>
      </w:tr>
      <w:tr w:rsidR="008520DF" w14:paraId="16BCEB74" w14:textId="77777777" w:rsidTr="0090625D">
        <w:trPr>
          <w:trHeight w:val="851"/>
        </w:trPr>
        <w:tc>
          <w:tcPr>
            <w:tcW w:w="2263" w:type="dxa"/>
          </w:tcPr>
          <w:p w14:paraId="2B0382AB" w14:textId="77777777" w:rsidR="008520DF" w:rsidRDefault="008520DF" w:rsidP="0090625D">
            <w:pPr>
              <w:spacing w:before="120" w:after="120"/>
            </w:pPr>
          </w:p>
        </w:tc>
        <w:tc>
          <w:tcPr>
            <w:tcW w:w="4962" w:type="dxa"/>
          </w:tcPr>
          <w:p w14:paraId="40B8A07B" w14:textId="77777777" w:rsidR="008520DF" w:rsidRDefault="008520DF" w:rsidP="0090625D">
            <w:pPr>
              <w:spacing w:before="120" w:after="120"/>
            </w:pPr>
          </w:p>
        </w:tc>
        <w:tc>
          <w:tcPr>
            <w:tcW w:w="1417" w:type="dxa"/>
          </w:tcPr>
          <w:p w14:paraId="05F157AB" w14:textId="77777777" w:rsidR="008520DF" w:rsidRDefault="008520DF" w:rsidP="0090625D">
            <w:pPr>
              <w:spacing w:before="120" w:after="120"/>
            </w:pPr>
          </w:p>
        </w:tc>
      </w:tr>
      <w:tr w:rsidR="008520DF" w14:paraId="15CF531D" w14:textId="77777777" w:rsidTr="0090625D">
        <w:trPr>
          <w:trHeight w:val="851"/>
        </w:trPr>
        <w:tc>
          <w:tcPr>
            <w:tcW w:w="2263" w:type="dxa"/>
          </w:tcPr>
          <w:p w14:paraId="68A17AAF" w14:textId="77777777" w:rsidR="008520DF" w:rsidRDefault="008520DF" w:rsidP="0090625D">
            <w:pPr>
              <w:spacing w:before="120" w:after="120"/>
            </w:pPr>
          </w:p>
        </w:tc>
        <w:tc>
          <w:tcPr>
            <w:tcW w:w="4962" w:type="dxa"/>
          </w:tcPr>
          <w:p w14:paraId="15EC7899" w14:textId="77777777" w:rsidR="008520DF" w:rsidRDefault="008520DF" w:rsidP="0090625D">
            <w:pPr>
              <w:spacing w:before="120" w:after="120"/>
            </w:pPr>
          </w:p>
        </w:tc>
        <w:tc>
          <w:tcPr>
            <w:tcW w:w="1417" w:type="dxa"/>
          </w:tcPr>
          <w:p w14:paraId="2BDB4413" w14:textId="77777777" w:rsidR="008520DF" w:rsidRDefault="008520DF" w:rsidP="0090625D">
            <w:pPr>
              <w:spacing w:before="120" w:after="120"/>
            </w:pPr>
          </w:p>
        </w:tc>
      </w:tr>
    </w:tbl>
    <w:p w14:paraId="4DB43A94" w14:textId="77777777" w:rsidR="00664100" w:rsidRDefault="00664100" w:rsidP="0090625D">
      <w:pPr>
        <w:spacing w:before="120" w:after="120" w:line="240" w:lineRule="auto"/>
      </w:pPr>
    </w:p>
    <w:p w14:paraId="16381EB4" w14:textId="77777777" w:rsidR="00664100" w:rsidRDefault="008520DF" w:rsidP="0090625D">
      <w:pPr>
        <w:pStyle w:val="Heading2"/>
        <w:spacing w:before="120" w:after="120" w:line="240" w:lineRule="auto"/>
      </w:pPr>
      <w:r>
        <w:t>4</w:t>
      </w:r>
      <w:r w:rsidR="00C16497">
        <w:t>. Proposed Approach &amp; Methodo</w:t>
      </w:r>
      <w:r>
        <w:t>logy (branding strategy, UX/UI</w:t>
      </w:r>
      <w:r w:rsidR="00C16497">
        <w:t>, bilingual support, SEO, etc.)</w:t>
      </w:r>
    </w:p>
    <w:p w14:paraId="01FE9831" w14:textId="77777777" w:rsidR="00664100" w:rsidRDefault="00664100" w:rsidP="0090625D">
      <w:pPr>
        <w:spacing w:before="120" w:after="120" w:line="240" w:lineRule="auto"/>
      </w:pPr>
    </w:p>
    <w:p w14:paraId="1F213724" w14:textId="77777777" w:rsidR="008520DF" w:rsidRPr="008520DF" w:rsidRDefault="007F412E" w:rsidP="0090625D">
      <w:pPr>
        <w:pStyle w:val="Heading2"/>
        <w:spacing w:before="120" w:after="120" w:line="240" w:lineRule="auto"/>
      </w:pPr>
      <w:r>
        <w:t>5</w:t>
      </w:r>
      <w:r w:rsidR="008520DF">
        <w:t>.  Timeframe</w:t>
      </w:r>
      <w:r w:rsidR="001A544C">
        <w:t xml:space="preserve"> (max. 9</w:t>
      </w:r>
      <w:r w:rsidR="00C16497">
        <w:t>0 days)</w:t>
      </w:r>
    </w:p>
    <w:tbl>
      <w:tblPr>
        <w:tblStyle w:val="TableGrid"/>
        <w:tblW w:w="8642" w:type="dxa"/>
        <w:tblLook w:val="04A0" w:firstRow="1" w:lastRow="0" w:firstColumn="1" w:lastColumn="0" w:noHBand="0" w:noVBand="1"/>
      </w:tblPr>
      <w:tblGrid>
        <w:gridCol w:w="2122"/>
        <w:gridCol w:w="3118"/>
        <w:gridCol w:w="1701"/>
        <w:gridCol w:w="1701"/>
      </w:tblGrid>
      <w:tr w:rsidR="00A45954" w:rsidRPr="00E365F1" w14:paraId="019F3925" w14:textId="77777777" w:rsidTr="0090625D">
        <w:tc>
          <w:tcPr>
            <w:tcW w:w="2122" w:type="dxa"/>
            <w:shd w:val="clear" w:color="auto" w:fill="D9D9D9" w:themeFill="background1" w:themeFillShade="D9"/>
          </w:tcPr>
          <w:p w14:paraId="584D216B" w14:textId="77777777" w:rsidR="00A45954" w:rsidRPr="0090625D" w:rsidRDefault="00A45954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Activity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2207DF56" w14:textId="77777777" w:rsidR="00A45954" w:rsidRPr="0090625D" w:rsidRDefault="00A45954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Deliverables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30FBB70" w14:textId="77777777" w:rsidR="00A45954" w:rsidRPr="0090625D" w:rsidRDefault="00A45954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Start Date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D967F52" w14:textId="77777777" w:rsidR="00A45954" w:rsidRPr="0090625D" w:rsidRDefault="00A45954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End Date</w:t>
            </w:r>
          </w:p>
        </w:tc>
      </w:tr>
      <w:tr w:rsidR="00A45954" w14:paraId="384ADDA2" w14:textId="77777777" w:rsidTr="0090625D">
        <w:trPr>
          <w:trHeight w:val="851"/>
        </w:trPr>
        <w:tc>
          <w:tcPr>
            <w:tcW w:w="2122" w:type="dxa"/>
          </w:tcPr>
          <w:p w14:paraId="545FF770" w14:textId="77777777" w:rsidR="00A45954" w:rsidRDefault="00A45954" w:rsidP="0090625D">
            <w:pPr>
              <w:spacing w:before="120" w:after="120"/>
            </w:pPr>
          </w:p>
        </w:tc>
        <w:tc>
          <w:tcPr>
            <w:tcW w:w="3118" w:type="dxa"/>
          </w:tcPr>
          <w:p w14:paraId="00A469F8" w14:textId="77777777" w:rsidR="00A45954" w:rsidRDefault="00A45954" w:rsidP="0090625D">
            <w:pPr>
              <w:spacing w:before="120" w:after="120"/>
            </w:pPr>
          </w:p>
        </w:tc>
        <w:tc>
          <w:tcPr>
            <w:tcW w:w="1701" w:type="dxa"/>
          </w:tcPr>
          <w:p w14:paraId="3E820BB6" w14:textId="77777777" w:rsidR="00A45954" w:rsidRDefault="00A45954" w:rsidP="0090625D">
            <w:pPr>
              <w:spacing w:before="120" w:after="120"/>
            </w:pPr>
          </w:p>
        </w:tc>
        <w:tc>
          <w:tcPr>
            <w:tcW w:w="1701" w:type="dxa"/>
          </w:tcPr>
          <w:p w14:paraId="1E081CF0" w14:textId="77777777" w:rsidR="00A45954" w:rsidRDefault="00A45954" w:rsidP="0090625D">
            <w:pPr>
              <w:spacing w:before="120" w:after="120"/>
            </w:pPr>
          </w:p>
        </w:tc>
      </w:tr>
      <w:tr w:rsidR="00A45954" w14:paraId="4EFBD6B0" w14:textId="77777777" w:rsidTr="0090625D">
        <w:trPr>
          <w:trHeight w:val="851"/>
        </w:trPr>
        <w:tc>
          <w:tcPr>
            <w:tcW w:w="2122" w:type="dxa"/>
          </w:tcPr>
          <w:p w14:paraId="2B255D67" w14:textId="77777777" w:rsidR="00A45954" w:rsidRDefault="00A45954" w:rsidP="0090625D">
            <w:pPr>
              <w:spacing w:before="120" w:after="120"/>
            </w:pPr>
          </w:p>
        </w:tc>
        <w:tc>
          <w:tcPr>
            <w:tcW w:w="3118" w:type="dxa"/>
          </w:tcPr>
          <w:p w14:paraId="537D122E" w14:textId="77777777" w:rsidR="00A45954" w:rsidRDefault="00A45954" w:rsidP="0090625D">
            <w:pPr>
              <w:spacing w:before="120" w:after="120"/>
            </w:pPr>
          </w:p>
        </w:tc>
        <w:tc>
          <w:tcPr>
            <w:tcW w:w="1701" w:type="dxa"/>
          </w:tcPr>
          <w:p w14:paraId="002F5FC8" w14:textId="77777777" w:rsidR="00A45954" w:rsidRDefault="00A45954" w:rsidP="0090625D">
            <w:pPr>
              <w:spacing w:before="120" w:after="120"/>
            </w:pPr>
          </w:p>
        </w:tc>
        <w:tc>
          <w:tcPr>
            <w:tcW w:w="1701" w:type="dxa"/>
          </w:tcPr>
          <w:p w14:paraId="347A32CE" w14:textId="77777777" w:rsidR="00A45954" w:rsidRDefault="00A45954" w:rsidP="0090625D">
            <w:pPr>
              <w:spacing w:before="120" w:after="120"/>
            </w:pPr>
          </w:p>
        </w:tc>
      </w:tr>
      <w:tr w:rsidR="00A45954" w14:paraId="2E5190FC" w14:textId="77777777" w:rsidTr="0090625D">
        <w:trPr>
          <w:trHeight w:val="851"/>
        </w:trPr>
        <w:tc>
          <w:tcPr>
            <w:tcW w:w="2122" w:type="dxa"/>
          </w:tcPr>
          <w:p w14:paraId="2E67FB99" w14:textId="77777777" w:rsidR="00A45954" w:rsidRDefault="00A45954" w:rsidP="0090625D">
            <w:pPr>
              <w:spacing w:before="120" w:after="120"/>
            </w:pPr>
          </w:p>
        </w:tc>
        <w:tc>
          <w:tcPr>
            <w:tcW w:w="3118" w:type="dxa"/>
          </w:tcPr>
          <w:p w14:paraId="662BF85E" w14:textId="77777777" w:rsidR="00A45954" w:rsidRDefault="00A45954" w:rsidP="0090625D">
            <w:pPr>
              <w:spacing w:before="120" w:after="120"/>
            </w:pPr>
          </w:p>
        </w:tc>
        <w:tc>
          <w:tcPr>
            <w:tcW w:w="1701" w:type="dxa"/>
          </w:tcPr>
          <w:p w14:paraId="3FE41B8B" w14:textId="77777777" w:rsidR="00A45954" w:rsidRDefault="00A45954" w:rsidP="0090625D">
            <w:pPr>
              <w:spacing w:before="120" w:after="120"/>
            </w:pPr>
          </w:p>
        </w:tc>
        <w:tc>
          <w:tcPr>
            <w:tcW w:w="1701" w:type="dxa"/>
          </w:tcPr>
          <w:p w14:paraId="2D0184D4" w14:textId="77777777" w:rsidR="00A45954" w:rsidRDefault="00A45954" w:rsidP="0090625D">
            <w:pPr>
              <w:spacing w:before="120" w:after="120"/>
            </w:pPr>
          </w:p>
        </w:tc>
      </w:tr>
      <w:tr w:rsidR="00A45954" w14:paraId="009740A2" w14:textId="77777777" w:rsidTr="0090625D">
        <w:trPr>
          <w:trHeight w:val="851"/>
        </w:trPr>
        <w:tc>
          <w:tcPr>
            <w:tcW w:w="2122" w:type="dxa"/>
          </w:tcPr>
          <w:p w14:paraId="0A33D078" w14:textId="77777777" w:rsidR="00A45954" w:rsidRDefault="00A45954" w:rsidP="0090625D">
            <w:pPr>
              <w:spacing w:before="120" w:after="120"/>
            </w:pPr>
          </w:p>
        </w:tc>
        <w:tc>
          <w:tcPr>
            <w:tcW w:w="3118" w:type="dxa"/>
          </w:tcPr>
          <w:p w14:paraId="00D13290" w14:textId="77777777" w:rsidR="00A45954" w:rsidRDefault="00A45954" w:rsidP="0090625D">
            <w:pPr>
              <w:spacing w:before="120" w:after="120"/>
            </w:pPr>
          </w:p>
        </w:tc>
        <w:tc>
          <w:tcPr>
            <w:tcW w:w="1701" w:type="dxa"/>
          </w:tcPr>
          <w:p w14:paraId="748D5CCE" w14:textId="77777777" w:rsidR="00A45954" w:rsidRDefault="00A45954" w:rsidP="0090625D">
            <w:pPr>
              <w:spacing w:before="120" w:after="120"/>
            </w:pPr>
          </w:p>
        </w:tc>
        <w:tc>
          <w:tcPr>
            <w:tcW w:w="1701" w:type="dxa"/>
          </w:tcPr>
          <w:p w14:paraId="6E2E4844" w14:textId="77777777" w:rsidR="00A45954" w:rsidRDefault="00A45954" w:rsidP="0090625D">
            <w:pPr>
              <w:spacing w:before="120" w:after="120"/>
            </w:pPr>
          </w:p>
        </w:tc>
      </w:tr>
      <w:tr w:rsidR="00A45954" w14:paraId="31BD16D1" w14:textId="77777777" w:rsidTr="0090625D">
        <w:trPr>
          <w:trHeight w:val="851"/>
        </w:trPr>
        <w:tc>
          <w:tcPr>
            <w:tcW w:w="2122" w:type="dxa"/>
          </w:tcPr>
          <w:p w14:paraId="459737EE" w14:textId="77777777" w:rsidR="00A45954" w:rsidRDefault="00A45954" w:rsidP="0090625D">
            <w:pPr>
              <w:spacing w:before="120" w:after="120"/>
            </w:pPr>
          </w:p>
        </w:tc>
        <w:tc>
          <w:tcPr>
            <w:tcW w:w="3118" w:type="dxa"/>
          </w:tcPr>
          <w:p w14:paraId="55497E53" w14:textId="77777777" w:rsidR="00A45954" w:rsidRDefault="00A45954" w:rsidP="0090625D">
            <w:pPr>
              <w:spacing w:before="120" w:after="120"/>
            </w:pPr>
          </w:p>
        </w:tc>
        <w:tc>
          <w:tcPr>
            <w:tcW w:w="1701" w:type="dxa"/>
          </w:tcPr>
          <w:p w14:paraId="7F802BC9" w14:textId="77777777" w:rsidR="00A45954" w:rsidRDefault="00A45954" w:rsidP="0090625D">
            <w:pPr>
              <w:spacing w:before="120" w:after="120"/>
            </w:pPr>
          </w:p>
        </w:tc>
        <w:tc>
          <w:tcPr>
            <w:tcW w:w="1701" w:type="dxa"/>
          </w:tcPr>
          <w:p w14:paraId="731CC4F6" w14:textId="77777777" w:rsidR="00A45954" w:rsidRDefault="00A45954" w:rsidP="0090625D">
            <w:pPr>
              <w:spacing w:before="120" w:after="120"/>
            </w:pPr>
          </w:p>
        </w:tc>
      </w:tr>
    </w:tbl>
    <w:p w14:paraId="3E2116BC" w14:textId="77777777" w:rsidR="00664100" w:rsidRDefault="00664100" w:rsidP="0090625D">
      <w:pPr>
        <w:spacing w:before="120" w:after="120" w:line="240" w:lineRule="auto"/>
      </w:pPr>
    </w:p>
    <w:p w14:paraId="1671F6BA" w14:textId="77777777" w:rsidR="00664100" w:rsidRDefault="007F412E" w:rsidP="0090625D">
      <w:pPr>
        <w:pStyle w:val="Heading2"/>
        <w:spacing w:before="120" w:after="120" w:line="240" w:lineRule="auto"/>
      </w:pPr>
      <w:r>
        <w:t>6</w:t>
      </w:r>
      <w:r w:rsidR="00C16497">
        <w:t>. Financial Proposal (Currency: GEL)</w:t>
      </w:r>
    </w:p>
    <w:p w14:paraId="2D12FB8A" w14:textId="77777777" w:rsidR="006872FA" w:rsidRDefault="00C16497" w:rsidP="0090625D">
      <w:pPr>
        <w:spacing w:before="120" w:after="120" w:line="240" w:lineRule="auto"/>
      </w:pPr>
      <w:r>
        <w:t xml:space="preserve">Provide breakdown by </w:t>
      </w:r>
      <w:r w:rsidR="007D5588">
        <w:t>activities/deliverables</w:t>
      </w:r>
      <w:r>
        <w:t xml:space="preserve">. </w:t>
      </w:r>
    </w:p>
    <w:p w14:paraId="4C4898ED" w14:textId="5CD8A7C8" w:rsidR="00575DE2" w:rsidRDefault="008520DF" w:rsidP="0090625D">
      <w:pPr>
        <w:spacing w:before="120" w:after="120" w:line="240" w:lineRule="auto"/>
        <w:rPr>
          <w:rFonts w:ascii="Segoe UI" w:hAnsi="Segoe UI" w:cs="Segoe UI"/>
          <w:b/>
          <w:color w:val="FF0000"/>
          <w:sz w:val="18"/>
          <w:szCs w:val="18"/>
          <w:shd w:val="clear" w:color="auto" w:fill="FFFFFF"/>
        </w:rPr>
      </w:pPr>
      <w:r w:rsidRPr="008520DF">
        <w:rPr>
          <w:rFonts w:ascii="Segoe UI" w:hAnsi="Segoe UI" w:cs="Segoe UI"/>
          <w:b/>
          <w:color w:val="FF0000"/>
          <w:sz w:val="18"/>
          <w:szCs w:val="18"/>
          <w:shd w:val="clear" w:color="auto" w:fill="FFFFFF"/>
        </w:rPr>
        <w:t xml:space="preserve">Companies: </w:t>
      </w:r>
      <w:r w:rsidR="00D02F42">
        <w:rPr>
          <w:rFonts w:ascii="Segoe UI" w:hAnsi="Segoe UI" w:cs="Segoe UI"/>
          <w:b/>
          <w:color w:val="FF0000"/>
          <w:sz w:val="18"/>
          <w:szCs w:val="18"/>
          <w:shd w:val="clear" w:color="auto" w:fill="FFFFFF"/>
        </w:rPr>
        <w:t>Excluding</w:t>
      </w:r>
      <w:r>
        <w:rPr>
          <w:rFonts w:ascii="Segoe UI" w:hAnsi="Segoe UI" w:cs="Segoe UI"/>
          <w:b/>
          <w:color w:val="FF0000"/>
          <w:sz w:val="18"/>
          <w:szCs w:val="18"/>
          <w:shd w:val="clear" w:color="auto" w:fill="FFFFFF"/>
        </w:rPr>
        <w:t xml:space="preserve"> VAT; </w:t>
      </w:r>
    </w:p>
    <w:p w14:paraId="181F93FE" w14:textId="77777777" w:rsidR="008520DF" w:rsidRDefault="008520DF" w:rsidP="00A463E1">
      <w:pPr>
        <w:spacing w:before="120" w:after="120" w:line="240" w:lineRule="auto"/>
        <w:rPr>
          <w:rFonts w:ascii="Segoe UI" w:hAnsi="Segoe UI" w:cs="Segoe UI"/>
          <w:b/>
          <w:color w:val="FF0000"/>
          <w:sz w:val="18"/>
          <w:szCs w:val="18"/>
          <w:shd w:val="clear" w:color="auto" w:fill="FFFFFF"/>
        </w:rPr>
      </w:pPr>
      <w:r w:rsidRPr="008520DF">
        <w:rPr>
          <w:rFonts w:ascii="Segoe UI" w:hAnsi="Segoe UI" w:cs="Segoe UI"/>
          <w:b/>
          <w:color w:val="FF0000"/>
          <w:sz w:val="18"/>
          <w:szCs w:val="18"/>
          <w:shd w:val="clear" w:color="auto" w:fill="FFFFFF"/>
        </w:rPr>
        <w:t>Individuals/</w:t>
      </w:r>
      <w:r w:rsidR="006872FA" w:rsidRPr="006872FA">
        <w:t xml:space="preserve"> </w:t>
      </w:r>
      <w:r w:rsidR="006872FA" w:rsidRPr="006872FA">
        <w:rPr>
          <w:rFonts w:ascii="Segoe UI" w:hAnsi="Segoe UI" w:cs="Segoe UI"/>
          <w:b/>
          <w:color w:val="FF0000"/>
          <w:sz w:val="18"/>
          <w:szCs w:val="18"/>
          <w:shd w:val="clear" w:color="auto" w:fill="FFFFFF"/>
        </w:rPr>
        <w:t>Consortium</w:t>
      </w:r>
      <w:r w:rsidRPr="008520DF">
        <w:rPr>
          <w:rFonts w:ascii="Segoe UI" w:hAnsi="Segoe UI" w:cs="Segoe UI"/>
          <w:b/>
          <w:color w:val="FF0000"/>
          <w:sz w:val="18"/>
          <w:szCs w:val="18"/>
          <w:shd w:val="clear" w:color="auto" w:fill="FFFFFF"/>
        </w:rPr>
        <w:t xml:space="preserve">: Gross (including income tax and pension fund) </w:t>
      </w:r>
    </w:p>
    <w:p w14:paraId="339E7333" w14:textId="77777777" w:rsidR="00A463E1" w:rsidRPr="008520DF" w:rsidRDefault="00A463E1" w:rsidP="0090625D">
      <w:pPr>
        <w:spacing w:before="120" w:after="120" w:line="240" w:lineRule="auto"/>
        <w:rPr>
          <w:rFonts w:ascii="Segoe UI" w:hAnsi="Segoe UI" w:cs="Segoe UI"/>
          <w:b/>
          <w:color w:val="FF0000"/>
          <w:sz w:val="18"/>
          <w:szCs w:val="18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2"/>
        <w:gridCol w:w="2184"/>
        <w:gridCol w:w="1773"/>
        <w:gridCol w:w="2071"/>
      </w:tblGrid>
      <w:tr w:rsidR="007F412E" w:rsidRPr="00E365F1" w14:paraId="6378F870" w14:textId="77777777" w:rsidTr="0090625D">
        <w:tc>
          <w:tcPr>
            <w:tcW w:w="2602" w:type="dxa"/>
            <w:shd w:val="clear" w:color="auto" w:fill="D9D9D9" w:themeFill="background1" w:themeFillShade="D9"/>
          </w:tcPr>
          <w:p w14:paraId="0E7D2D3A" w14:textId="77777777" w:rsidR="007F412E" w:rsidRPr="0090625D" w:rsidRDefault="007F412E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lastRenderedPageBreak/>
              <w:t>Activities/Deliverables</w:t>
            </w:r>
          </w:p>
        </w:tc>
        <w:tc>
          <w:tcPr>
            <w:tcW w:w="2184" w:type="dxa"/>
            <w:shd w:val="clear" w:color="auto" w:fill="D9D9D9" w:themeFill="background1" w:themeFillShade="D9"/>
          </w:tcPr>
          <w:p w14:paraId="733CB527" w14:textId="77777777" w:rsidR="007F412E" w:rsidRPr="0090625D" w:rsidRDefault="007F412E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Unit/Notes</w:t>
            </w:r>
          </w:p>
        </w:tc>
        <w:tc>
          <w:tcPr>
            <w:tcW w:w="1773" w:type="dxa"/>
            <w:shd w:val="clear" w:color="auto" w:fill="D9D9D9" w:themeFill="background1" w:themeFillShade="D9"/>
          </w:tcPr>
          <w:p w14:paraId="7AFE8403" w14:textId="77777777" w:rsidR="007F412E" w:rsidRPr="0090625D" w:rsidRDefault="007F412E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Unit Price</w:t>
            </w:r>
          </w:p>
        </w:tc>
        <w:tc>
          <w:tcPr>
            <w:tcW w:w="2071" w:type="dxa"/>
            <w:shd w:val="clear" w:color="auto" w:fill="D9D9D9" w:themeFill="background1" w:themeFillShade="D9"/>
          </w:tcPr>
          <w:p w14:paraId="111B6832" w14:textId="77777777" w:rsidR="007F412E" w:rsidRPr="0090625D" w:rsidRDefault="007F412E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Total Amount (GEL)</w:t>
            </w:r>
          </w:p>
        </w:tc>
      </w:tr>
      <w:tr w:rsidR="007F412E" w14:paraId="16C35355" w14:textId="77777777" w:rsidTr="0090625D">
        <w:trPr>
          <w:trHeight w:val="851"/>
        </w:trPr>
        <w:tc>
          <w:tcPr>
            <w:tcW w:w="2602" w:type="dxa"/>
          </w:tcPr>
          <w:p w14:paraId="32DFDC52" w14:textId="77777777" w:rsidR="007F412E" w:rsidRDefault="007F412E" w:rsidP="0090625D">
            <w:pPr>
              <w:spacing w:before="120" w:after="120"/>
            </w:pPr>
          </w:p>
        </w:tc>
        <w:tc>
          <w:tcPr>
            <w:tcW w:w="2184" w:type="dxa"/>
          </w:tcPr>
          <w:p w14:paraId="51140463" w14:textId="77777777" w:rsidR="007F412E" w:rsidRDefault="007F412E" w:rsidP="0090625D">
            <w:pPr>
              <w:spacing w:before="120" w:after="120"/>
            </w:pPr>
          </w:p>
        </w:tc>
        <w:tc>
          <w:tcPr>
            <w:tcW w:w="1773" w:type="dxa"/>
          </w:tcPr>
          <w:p w14:paraId="07F93890" w14:textId="77777777" w:rsidR="007F412E" w:rsidRDefault="007F412E" w:rsidP="0090625D">
            <w:pPr>
              <w:spacing w:before="120" w:after="120"/>
            </w:pPr>
          </w:p>
        </w:tc>
        <w:tc>
          <w:tcPr>
            <w:tcW w:w="2071" w:type="dxa"/>
          </w:tcPr>
          <w:p w14:paraId="7EFBA3AE" w14:textId="77777777" w:rsidR="007F412E" w:rsidRDefault="007F412E" w:rsidP="0090625D">
            <w:pPr>
              <w:spacing w:before="120" w:after="120"/>
            </w:pPr>
          </w:p>
        </w:tc>
      </w:tr>
      <w:tr w:rsidR="007F412E" w14:paraId="0DA479BF" w14:textId="77777777" w:rsidTr="0090625D">
        <w:trPr>
          <w:trHeight w:val="851"/>
        </w:trPr>
        <w:tc>
          <w:tcPr>
            <w:tcW w:w="2602" w:type="dxa"/>
          </w:tcPr>
          <w:p w14:paraId="5E60A6F0" w14:textId="77777777" w:rsidR="007F412E" w:rsidRDefault="007F412E" w:rsidP="0090625D">
            <w:pPr>
              <w:spacing w:before="120" w:after="120"/>
            </w:pPr>
          </w:p>
        </w:tc>
        <w:tc>
          <w:tcPr>
            <w:tcW w:w="2184" w:type="dxa"/>
          </w:tcPr>
          <w:p w14:paraId="3CF134D5" w14:textId="77777777" w:rsidR="007F412E" w:rsidRDefault="007F412E" w:rsidP="0090625D">
            <w:pPr>
              <w:spacing w:before="120" w:after="120"/>
            </w:pPr>
          </w:p>
        </w:tc>
        <w:tc>
          <w:tcPr>
            <w:tcW w:w="1773" w:type="dxa"/>
          </w:tcPr>
          <w:p w14:paraId="0C849B96" w14:textId="77777777" w:rsidR="007F412E" w:rsidRDefault="007F412E" w:rsidP="0090625D">
            <w:pPr>
              <w:spacing w:before="120" w:after="120"/>
            </w:pPr>
          </w:p>
        </w:tc>
        <w:tc>
          <w:tcPr>
            <w:tcW w:w="2071" w:type="dxa"/>
          </w:tcPr>
          <w:p w14:paraId="5651728D" w14:textId="77777777" w:rsidR="007F412E" w:rsidRDefault="007F412E" w:rsidP="0090625D">
            <w:pPr>
              <w:spacing w:before="120" w:after="120"/>
            </w:pPr>
          </w:p>
        </w:tc>
      </w:tr>
      <w:tr w:rsidR="007F412E" w14:paraId="762BD0E2" w14:textId="77777777" w:rsidTr="0090625D">
        <w:trPr>
          <w:trHeight w:val="851"/>
        </w:trPr>
        <w:tc>
          <w:tcPr>
            <w:tcW w:w="2602" w:type="dxa"/>
          </w:tcPr>
          <w:p w14:paraId="79DF44CA" w14:textId="77777777" w:rsidR="007F412E" w:rsidRDefault="007F412E" w:rsidP="0090625D">
            <w:pPr>
              <w:spacing w:before="120" w:after="120"/>
            </w:pPr>
          </w:p>
        </w:tc>
        <w:tc>
          <w:tcPr>
            <w:tcW w:w="2184" w:type="dxa"/>
          </w:tcPr>
          <w:p w14:paraId="055EE043" w14:textId="77777777" w:rsidR="007F412E" w:rsidRDefault="007F412E" w:rsidP="0090625D">
            <w:pPr>
              <w:spacing w:before="120" w:after="120"/>
            </w:pPr>
          </w:p>
        </w:tc>
        <w:tc>
          <w:tcPr>
            <w:tcW w:w="1773" w:type="dxa"/>
          </w:tcPr>
          <w:p w14:paraId="23CE2CF4" w14:textId="77777777" w:rsidR="007F412E" w:rsidRDefault="007F412E" w:rsidP="0090625D">
            <w:pPr>
              <w:spacing w:before="120" w:after="120"/>
            </w:pPr>
          </w:p>
        </w:tc>
        <w:tc>
          <w:tcPr>
            <w:tcW w:w="2071" w:type="dxa"/>
          </w:tcPr>
          <w:p w14:paraId="379F527A" w14:textId="77777777" w:rsidR="007F412E" w:rsidRDefault="007F412E" w:rsidP="0090625D">
            <w:pPr>
              <w:spacing w:before="120" w:after="120"/>
            </w:pPr>
          </w:p>
        </w:tc>
      </w:tr>
      <w:tr w:rsidR="007F412E" w14:paraId="0783316D" w14:textId="77777777" w:rsidTr="0090625D">
        <w:trPr>
          <w:trHeight w:val="851"/>
        </w:trPr>
        <w:tc>
          <w:tcPr>
            <w:tcW w:w="2602" w:type="dxa"/>
          </w:tcPr>
          <w:p w14:paraId="09F961A5" w14:textId="77777777" w:rsidR="007F412E" w:rsidRDefault="007F412E" w:rsidP="0090625D">
            <w:pPr>
              <w:spacing w:before="120" w:after="120"/>
            </w:pPr>
          </w:p>
        </w:tc>
        <w:tc>
          <w:tcPr>
            <w:tcW w:w="2184" w:type="dxa"/>
          </w:tcPr>
          <w:p w14:paraId="3F23AE04" w14:textId="77777777" w:rsidR="007F412E" w:rsidRDefault="007F412E" w:rsidP="0090625D">
            <w:pPr>
              <w:spacing w:before="120" w:after="120"/>
            </w:pPr>
          </w:p>
        </w:tc>
        <w:tc>
          <w:tcPr>
            <w:tcW w:w="1773" w:type="dxa"/>
          </w:tcPr>
          <w:p w14:paraId="56D79656" w14:textId="77777777" w:rsidR="007F412E" w:rsidRDefault="007F412E" w:rsidP="0090625D">
            <w:pPr>
              <w:spacing w:before="120" w:after="120"/>
            </w:pPr>
          </w:p>
        </w:tc>
        <w:tc>
          <w:tcPr>
            <w:tcW w:w="2071" w:type="dxa"/>
          </w:tcPr>
          <w:p w14:paraId="27AF34A4" w14:textId="77777777" w:rsidR="007F412E" w:rsidRDefault="007F412E" w:rsidP="0090625D">
            <w:pPr>
              <w:spacing w:before="120" w:after="120"/>
            </w:pPr>
          </w:p>
        </w:tc>
      </w:tr>
      <w:tr w:rsidR="007F412E" w14:paraId="00E15004" w14:textId="77777777" w:rsidTr="0090625D">
        <w:trPr>
          <w:trHeight w:val="851"/>
        </w:trPr>
        <w:tc>
          <w:tcPr>
            <w:tcW w:w="2602" w:type="dxa"/>
          </w:tcPr>
          <w:p w14:paraId="4F0BDEC4" w14:textId="77777777" w:rsidR="007F412E" w:rsidRDefault="007F412E" w:rsidP="0090625D">
            <w:pPr>
              <w:spacing w:before="120" w:after="120"/>
            </w:pPr>
          </w:p>
        </w:tc>
        <w:tc>
          <w:tcPr>
            <w:tcW w:w="2184" w:type="dxa"/>
          </w:tcPr>
          <w:p w14:paraId="156DD993" w14:textId="77777777" w:rsidR="007F412E" w:rsidRDefault="007F412E" w:rsidP="0090625D">
            <w:pPr>
              <w:spacing w:before="120" w:after="120"/>
            </w:pPr>
          </w:p>
        </w:tc>
        <w:tc>
          <w:tcPr>
            <w:tcW w:w="1773" w:type="dxa"/>
          </w:tcPr>
          <w:p w14:paraId="3240A41C" w14:textId="77777777" w:rsidR="007F412E" w:rsidRDefault="007F412E" w:rsidP="0090625D">
            <w:pPr>
              <w:spacing w:before="120" w:after="120"/>
            </w:pPr>
          </w:p>
        </w:tc>
        <w:tc>
          <w:tcPr>
            <w:tcW w:w="2071" w:type="dxa"/>
          </w:tcPr>
          <w:p w14:paraId="74E4997D" w14:textId="77777777" w:rsidR="007F412E" w:rsidRDefault="007F412E" w:rsidP="0090625D">
            <w:pPr>
              <w:spacing w:before="120" w:after="120"/>
            </w:pPr>
          </w:p>
        </w:tc>
      </w:tr>
      <w:tr w:rsidR="007F412E" w14:paraId="7860EBBE" w14:textId="77777777" w:rsidTr="0090625D">
        <w:trPr>
          <w:trHeight w:val="851"/>
        </w:trPr>
        <w:tc>
          <w:tcPr>
            <w:tcW w:w="2602" w:type="dxa"/>
          </w:tcPr>
          <w:p w14:paraId="5EC769D1" w14:textId="77777777" w:rsidR="007F412E" w:rsidRDefault="007F412E" w:rsidP="0090625D">
            <w:pPr>
              <w:spacing w:before="120" w:after="120"/>
            </w:pPr>
          </w:p>
        </w:tc>
        <w:tc>
          <w:tcPr>
            <w:tcW w:w="2184" w:type="dxa"/>
          </w:tcPr>
          <w:p w14:paraId="233351E4" w14:textId="77777777" w:rsidR="007F412E" w:rsidRDefault="007F412E" w:rsidP="0090625D">
            <w:pPr>
              <w:spacing w:before="120" w:after="120"/>
            </w:pPr>
          </w:p>
        </w:tc>
        <w:tc>
          <w:tcPr>
            <w:tcW w:w="1773" w:type="dxa"/>
          </w:tcPr>
          <w:p w14:paraId="02D96A67" w14:textId="77777777" w:rsidR="007F412E" w:rsidRDefault="007F412E" w:rsidP="0090625D">
            <w:pPr>
              <w:spacing w:before="120" w:after="120"/>
            </w:pPr>
          </w:p>
        </w:tc>
        <w:tc>
          <w:tcPr>
            <w:tcW w:w="2071" w:type="dxa"/>
          </w:tcPr>
          <w:p w14:paraId="69D3AB56" w14:textId="77777777" w:rsidR="007F412E" w:rsidRDefault="007F412E" w:rsidP="0090625D">
            <w:pPr>
              <w:spacing w:before="120" w:after="120"/>
            </w:pPr>
          </w:p>
        </w:tc>
      </w:tr>
    </w:tbl>
    <w:p w14:paraId="3940BF46" w14:textId="77777777" w:rsidR="008520DF" w:rsidRDefault="008520DF" w:rsidP="0090625D">
      <w:pPr>
        <w:spacing w:before="120" w:after="120" w:line="240" w:lineRule="auto"/>
      </w:pPr>
    </w:p>
    <w:p w14:paraId="03F6C5F6" w14:textId="77777777" w:rsidR="00664100" w:rsidRDefault="00C16497" w:rsidP="0090625D">
      <w:pPr>
        <w:spacing w:before="120" w:after="120" w:line="240" w:lineRule="auto"/>
      </w:pPr>
      <w:r>
        <w:t>Total (in GEL): ___________________________</w:t>
      </w:r>
    </w:p>
    <w:p w14:paraId="2D152691" w14:textId="06B59733" w:rsidR="00B842E4" w:rsidRDefault="00B842E4" w:rsidP="0090625D">
      <w:pPr>
        <w:pStyle w:val="Heading2"/>
        <w:spacing w:before="120" w:after="120" w:line="240" w:lineRule="auto"/>
      </w:pPr>
    </w:p>
    <w:p w14:paraId="1F7544FF" w14:textId="25525C66" w:rsidR="00664100" w:rsidRDefault="008520DF" w:rsidP="0090625D">
      <w:pPr>
        <w:pStyle w:val="Heading2"/>
        <w:spacing w:before="120" w:after="120" w:line="240" w:lineRule="auto"/>
      </w:pPr>
      <w:r>
        <w:t>6</w:t>
      </w:r>
      <w:r w:rsidR="00C16497">
        <w:t>. Declarations</w:t>
      </w:r>
    </w:p>
    <w:p w14:paraId="70E4A694" w14:textId="5A762691" w:rsidR="00664100" w:rsidRDefault="00E365F1" w:rsidP="0090625D">
      <w:pPr>
        <w:spacing w:before="120" w:after="120" w:line="240" w:lineRule="auto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4F30FD" wp14:editId="65DAB02C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163133" cy="163133"/>
                <wp:effectExtent l="0" t="0" r="27940" b="27940"/>
                <wp:wrapNone/>
                <wp:docPr id="127375269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133" cy="1631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A62342" w14:textId="77777777" w:rsidR="00E365F1" w:rsidRDefault="00E365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44F30F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.85pt;width:12.85pt;height:12.8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" fillcolor="white [3201]" strokeweight=".5pt">
                <v:textbox>
                  <w:txbxContent>
                    <w:p w14:paraId="37A62342" w14:textId="77777777" w:rsidR="00E365F1" w:rsidRDefault="00E365F1"/>
                  </w:txbxContent>
                </v:textbox>
                <w10:wrap anchorx="margin"/>
              </v:shape>
            </w:pict>
          </mc:Fallback>
        </mc:AlternateContent>
      </w:r>
      <w:r>
        <w:t xml:space="preserve">          </w:t>
      </w:r>
      <w:r w:rsidR="00C16497">
        <w:t>I/We declare the information provided is true and complete.</w:t>
      </w:r>
    </w:p>
    <w:p w14:paraId="0ED76199" w14:textId="681612E9" w:rsidR="00664100" w:rsidRDefault="00A463E1" w:rsidP="0090625D">
      <w:pPr>
        <w:spacing w:before="120" w:after="120" w:line="240" w:lineRule="auto"/>
        <w:ind w:left="360"/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828666D" wp14:editId="7051D2F7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67005" cy="152400"/>
                <wp:effectExtent l="0" t="0" r="23495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426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5BBDB" w14:textId="0B70B9E0" w:rsidR="00A463E1" w:rsidRPr="0090625D" w:rsidRDefault="00A463E1">
                            <w:pPr>
                              <w:rPr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28666D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0;margin-top:1pt;width:13.15pt;height:12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">
                <v:textbox>
                  <w:txbxContent>
                    <w:p w14:paraId="33E5BBDB" w14:textId="0B70B9E0" w:rsidR="00A463E1" w:rsidRPr="0090625D" w:rsidRDefault="00A463E1">
                      <w:pPr>
                        <w:rPr>
                          <w:lang w:val="fr-CH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 </w:t>
      </w:r>
      <w:r w:rsidR="00C16497">
        <w:t>I/We have no conflict of interest with CENN.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4"/>
      </w:tblGrid>
      <w:tr w:rsidR="00664100" w14:paraId="2BFC8A1D" w14:textId="77777777" w:rsidTr="0090625D">
        <w:trPr>
          <w:trHeight w:val="851"/>
        </w:trPr>
        <w:tc>
          <w:tcPr>
            <w:tcW w:w="4316" w:type="dxa"/>
            <w:shd w:val="clear" w:color="auto" w:fill="D9D9D9" w:themeFill="background1" w:themeFillShade="D9"/>
            <w:vAlign w:val="center"/>
          </w:tcPr>
          <w:p w14:paraId="77C7D85C" w14:textId="77777777" w:rsidR="00664100" w:rsidRPr="0090625D" w:rsidRDefault="00C16497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Authorized Representative (Name &amp; Title)</w:t>
            </w:r>
          </w:p>
        </w:tc>
        <w:tc>
          <w:tcPr>
            <w:tcW w:w="4314" w:type="dxa"/>
          </w:tcPr>
          <w:p w14:paraId="48C440F3" w14:textId="77777777" w:rsidR="00664100" w:rsidRDefault="00664100" w:rsidP="0090625D">
            <w:pPr>
              <w:spacing w:before="120" w:after="120"/>
            </w:pPr>
          </w:p>
        </w:tc>
      </w:tr>
      <w:tr w:rsidR="00664100" w14:paraId="4DE65068" w14:textId="77777777" w:rsidTr="0090625D">
        <w:trPr>
          <w:trHeight w:val="851"/>
        </w:trPr>
        <w:tc>
          <w:tcPr>
            <w:tcW w:w="4316" w:type="dxa"/>
            <w:shd w:val="clear" w:color="auto" w:fill="D9D9D9" w:themeFill="background1" w:themeFillShade="D9"/>
            <w:vAlign w:val="center"/>
          </w:tcPr>
          <w:p w14:paraId="124B3A3A" w14:textId="77777777" w:rsidR="00664100" w:rsidRPr="0090625D" w:rsidRDefault="00C16497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Signature</w:t>
            </w:r>
          </w:p>
        </w:tc>
        <w:tc>
          <w:tcPr>
            <w:tcW w:w="4314" w:type="dxa"/>
          </w:tcPr>
          <w:p w14:paraId="6B0585AE" w14:textId="77777777" w:rsidR="00664100" w:rsidRDefault="00664100" w:rsidP="0090625D">
            <w:pPr>
              <w:spacing w:before="120" w:after="120"/>
            </w:pPr>
          </w:p>
        </w:tc>
      </w:tr>
      <w:tr w:rsidR="00664100" w14:paraId="24E65B89" w14:textId="77777777" w:rsidTr="0090625D">
        <w:trPr>
          <w:trHeight w:val="851"/>
        </w:trPr>
        <w:tc>
          <w:tcPr>
            <w:tcW w:w="4316" w:type="dxa"/>
            <w:shd w:val="clear" w:color="auto" w:fill="D9D9D9" w:themeFill="background1" w:themeFillShade="D9"/>
            <w:vAlign w:val="center"/>
          </w:tcPr>
          <w:p w14:paraId="17A78AB6" w14:textId="77777777" w:rsidR="00664100" w:rsidRPr="0090625D" w:rsidRDefault="00C16497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Date &amp; Place</w:t>
            </w:r>
          </w:p>
        </w:tc>
        <w:tc>
          <w:tcPr>
            <w:tcW w:w="4314" w:type="dxa"/>
          </w:tcPr>
          <w:p w14:paraId="1181354C" w14:textId="77777777" w:rsidR="00664100" w:rsidRDefault="00664100" w:rsidP="0090625D">
            <w:pPr>
              <w:spacing w:before="120" w:after="120"/>
            </w:pPr>
          </w:p>
        </w:tc>
      </w:tr>
      <w:tr w:rsidR="00664100" w14:paraId="3D568D5C" w14:textId="77777777" w:rsidTr="0090625D">
        <w:trPr>
          <w:trHeight w:val="851"/>
        </w:trPr>
        <w:tc>
          <w:tcPr>
            <w:tcW w:w="4316" w:type="dxa"/>
            <w:shd w:val="clear" w:color="auto" w:fill="D9D9D9" w:themeFill="background1" w:themeFillShade="D9"/>
            <w:vAlign w:val="center"/>
          </w:tcPr>
          <w:p w14:paraId="34524FB7" w14:textId="77777777" w:rsidR="00664100" w:rsidRPr="0090625D" w:rsidRDefault="00C16497" w:rsidP="0090625D">
            <w:pPr>
              <w:spacing w:before="120" w:after="120"/>
              <w:rPr>
                <w:b/>
                <w:bCs/>
              </w:rPr>
            </w:pPr>
            <w:r w:rsidRPr="0090625D">
              <w:rPr>
                <w:b/>
                <w:bCs/>
              </w:rPr>
              <w:t>Company Stamp (if applicable)</w:t>
            </w:r>
          </w:p>
        </w:tc>
        <w:tc>
          <w:tcPr>
            <w:tcW w:w="4314" w:type="dxa"/>
          </w:tcPr>
          <w:p w14:paraId="54C8FB1E" w14:textId="77777777" w:rsidR="00664100" w:rsidRDefault="00664100" w:rsidP="0090625D">
            <w:pPr>
              <w:spacing w:before="120" w:after="120"/>
            </w:pPr>
          </w:p>
        </w:tc>
      </w:tr>
    </w:tbl>
    <w:p w14:paraId="3C79C5A2" w14:textId="77777777" w:rsidR="00664100" w:rsidRDefault="00664100" w:rsidP="0090625D">
      <w:pPr>
        <w:spacing w:before="120" w:after="120" w:line="240" w:lineRule="auto"/>
      </w:pPr>
    </w:p>
    <w:p w14:paraId="269FAF12" w14:textId="77777777" w:rsidR="00664100" w:rsidRDefault="00C16497" w:rsidP="0090625D">
      <w:pPr>
        <w:pStyle w:val="Heading2"/>
        <w:spacing w:before="120" w:after="120" w:line="240" w:lineRule="auto"/>
      </w:pPr>
      <w:r>
        <w:t>8. Submission Instructions</w:t>
      </w:r>
    </w:p>
    <w:p w14:paraId="570C097F" w14:textId="3AAFF339" w:rsidR="00664100" w:rsidRDefault="008520DF" w:rsidP="0090625D">
      <w:pPr>
        <w:spacing w:before="120" w:after="120" w:line="240" w:lineRule="auto"/>
      </w:pPr>
      <w:r>
        <w:t xml:space="preserve">Deadline: </w:t>
      </w:r>
      <w:r w:rsidR="00D02F42">
        <w:t>19</w:t>
      </w:r>
      <w:r w:rsidR="00C16497" w:rsidRPr="006872FA">
        <w:t xml:space="preserve"> </w:t>
      </w:r>
      <w:r w:rsidR="00E15118" w:rsidRPr="006872FA">
        <w:t>September</w:t>
      </w:r>
      <w:r w:rsidR="00C16497" w:rsidRPr="006872FA">
        <w:t xml:space="preserve"> 2025</w:t>
      </w:r>
    </w:p>
    <w:p w14:paraId="03D543AD" w14:textId="77777777" w:rsidR="00664100" w:rsidRDefault="00C16497" w:rsidP="0090625D">
      <w:pPr>
        <w:spacing w:before="120" w:after="120" w:line="240" w:lineRule="auto"/>
      </w:pPr>
      <w:r>
        <w:lastRenderedPageBreak/>
        <w:t>Emails: Jimsher.koshadze@cenn.org ; Mariam.barbakadze@cenn.org</w:t>
      </w:r>
    </w:p>
    <w:p w14:paraId="279204F6" w14:textId="77777777" w:rsidR="00664100" w:rsidRDefault="00C16497" w:rsidP="0090625D">
      <w:pPr>
        <w:spacing w:before="120" w:after="120" w:line="240" w:lineRule="auto"/>
      </w:pPr>
      <w:r>
        <w:t>Subject line: “Company_Name” or “Individual Full Name” –</w:t>
      </w:r>
      <w:r w:rsidR="001A544C">
        <w:t xml:space="preserve"> GFPA Branding and Webs</w:t>
      </w:r>
      <w:r w:rsidR="00E15118">
        <w:t>ite</w:t>
      </w:r>
    </w:p>
    <w:p w14:paraId="27D5254A" w14:textId="77777777" w:rsidR="00E15118" w:rsidRDefault="00E15118" w:rsidP="0090625D">
      <w:pPr>
        <w:spacing w:before="120" w:after="120" w:line="240" w:lineRule="auto"/>
      </w:pPr>
    </w:p>
    <w:p w14:paraId="37044C25" w14:textId="77777777" w:rsidR="00664100" w:rsidRDefault="00C16497" w:rsidP="0090625D">
      <w:pPr>
        <w:pStyle w:val="Heading2"/>
        <w:spacing w:before="120" w:after="120" w:line="240" w:lineRule="auto"/>
      </w:pPr>
      <w:r>
        <w:t>9. Evaluation Criteria (for reference)</w:t>
      </w:r>
    </w:p>
    <w:p w14:paraId="3AE9ED20" w14:textId="31E075BF" w:rsidR="00664100" w:rsidRDefault="00C16497" w:rsidP="0090625D">
      <w:pPr>
        <w:pStyle w:val="ListParagraph"/>
        <w:numPr>
          <w:ilvl w:val="0"/>
          <w:numId w:val="11"/>
        </w:numPr>
        <w:spacing w:before="120" w:after="120" w:line="240" w:lineRule="auto"/>
        <w:ind w:left="284" w:hanging="284"/>
        <w:contextualSpacing w:val="0"/>
      </w:pPr>
      <w:r>
        <w:t>Financial Off</w:t>
      </w:r>
      <w:r w:rsidR="008520DF">
        <w:t>er – 4</w:t>
      </w:r>
      <w:r>
        <w:t>0 points</w:t>
      </w:r>
    </w:p>
    <w:p w14:paraId="3B3ABB9E" w14:textId="0B11F8F5" w:rsidR="00664100" w:rsidRDefault="00C16497" w:rsidP="0090625D">
      <w:pPr>
        <w:pStyle w:val="ListParagraph"/>
        <w:numPr>
          <w:ilvl w:val="0"/>
          <w:numId w:val="11"/>
        </w:numPr>
        <w:spacing w:before="120" w:after="120" w:line="240" w:lineRule="auto"/>
        <w:ind w:left="284" w:hanging="284"/>
        <w:contextualSpacing w:val="0"/>
      </w:pPr>
      <w:r>
        <w:t>Qualification</w:t>
      </w:r>
      <w:r w:rsidR="008520DF">
        <w:t xml:space="preserve"> </w:t>
      </w:r>
      <w:r>
        <w:t>– 40 points</w:t>
      </w:r>
    </w:p>
    <w:p w14:paraId="573C71D1" w14:textId="4B8876F1" w:rsidR="00664100" w:rsidRDefault="006872FA" w:rsidP="0090625D">
      <w:pPr>
        <w:pStyle w:val="ListParagraph"/>
        <w:numPr>
          <w:ilvl w:val="0"/>
          <w:numId w:val="11"/>
        </w:numPr>
        <w:spacing w:before="120" w:after="120" w:line="240" w:lineRule="auto"/>
        <w:ind w:left="284" w:hanging="284"/>
        <w:contextualSpacing w:val="0"/>
      </w:pPr>
      <w:r>
        <w:t>Timeframe – 1</w:t>
      </w:r>
      <w:r w:rsidR="00C16497">
        <w:t>0 points</w:t>
      </w:r>
    </w:p>
    <w:p w14:paraId="44E73B76" w14:textId="4D47CE45" w:rsidR="006872FA" w:rsidRDefault="006872FA" w:rsidP="0090625D">
      <w:pPr>
        <w:pStyle w:val="ListParagraph"/>
        <w:numPr>
          <w:ilvl w:val="0"/>
          <w:numId w:val="11"/>
        </w:numPr>
        <w:spacing w:before="120" w:after="120" w:line="240" w:lineRule="auto"/>
        <w:ind w:left="284" w:hanging="284"/>
        <w:contextualSpacing w:val="0"/>
      </w:pPr>
      <w:r w:rsidRPr="006872FA">
        <w:t>Experience in Thematic Sectors – Experience with business associations, SMEs in the forestry sector, including forest products and related directions – 10 points.</w:t>
      </w:r>
    </w:p>
    <w:sectPr w:rsidR="006872FA" w:rsidSect="00034616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E1E46" w14:textId="77777777" w:rsidR="00EB4088" w:rsidRDefault="00EB4088" w:rsidP="00A463E1">
      <w:pPr>
        <w:spacing w:after="0" w:line="240" w:lineRule="auto"/>
      </w:pPr>
      <w:r>
        <w:separator/>
      </w:r>
    </w:p>
  </w:endnote>
  <w:endnote w:type="continuationSeparator" w:id="0">
    <w:p w14:paraId="1AD76CB2" w14:textId="77777777" w:rsidR="00EB4088" w:rsidRDefault="00EB4088" w:rsidP="00A4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5137229"/>
      <w:docPartObj>
        <w:docPartGallery w:val="Page Numbers (Bottom of Page)"/>
        <w:docPartUnique/>
      </w:docPartObj>
    </w:sdtPr>
    <w:sdtEndPr/>
    <w:sdtContent>
      <w:p w14:paraId="1F98F3EB" w14:textId="1CD38AF2" w:rsidR="00A463E1" w:rsidRDefault="00A463E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3BD" w:rsidRPr="00B233BD">
          <w:rPr>
            <w:noProof/>
            <w:lang w:val="fr-FR"/>
          </w:rPr>
          <w:t>2</w:t>
        </w:r>
        <w:r>
          <w:fldChar w:fldCharType="end"/>
        </w:r>
      </w:p>
    </w:sdtContent>
  </w:sdt>
  <w:p w14:paraId="100E4A9C" w14:textId="77777777" w:rsidR="00A463E1" w:rsidRDefault="00A46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8B1A8" w14:textId="77777777" w:rsidR="00EB4088" w:rsidRDefault="00EB4088" w:rsidP="00A463E1">
      <w:pPr>
        <w:spacing w:after="0" w:line="240" w:lineRule="auto"/>
      </w:pPr>
      <w:r>
        <w:separator/>
      </w:r>
    </w:p>
  </w:footnote>
  <w:footnote w:type="continuationSeparator" w:id="0">
    <w:p w14:paraId="09BCF4D1" w14:textId="77777777" w:rsidR="00EB4088" w:rsidRDefault="00EB4088" w:rsidP="00A46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6pt;height:15.6pt;visibility:visible;mso-wrap-style:squar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5E5FE8"/>
    <w:multiLevelType w:val="hybridMultilevel"/>
    <w:tmpl w:val="0D302BC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41330"/>
    <w:multiLevelType w:val="hybridMultilevel"/>
    <w:tmpl w:val="FD7C01E6"/>
    <w:lvl w:ilvl="0" w:tplc="9594E1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064850"/>
    <w:multiLevelType w:val="hybridMultilevel"/>
    <w:tmpl w:val="C55265FA"/>
    <w:lvl w:ilvl="0" w:tplc="AA585E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A47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D816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3C9D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ED8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2005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DAE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04D0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C2AD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xMDA0NbYwMzGzNDU0NTdT0lEKTi0uzszPAykwqwUAQiY9niwAAAA="/>
  </w:docVars>
  <w:rsids>
    <w:rsidRoot w:val="00B47730"/>
    <w:rsid w:val="00034616"/>
    <w:rsid w:val="0006063C"/>
    <w:rsid w:val="001064D4"/>
    <w:rsid w:val="0015074B"/>
    <w:rsid w:val="0018351F"/>
    <w:rsid w:val="001A544C"/>
    <w:rsid w:val="0029639D"/>
    <w:rsid w:val="003202B6"/>
    <w:rsid w:val="00326F90"/>
    <w:rsid w:val="0043373C"/>
    <w:rsid w:val="00575DE2"/>
    <w:rsid w:val="005F7B0F"/>
    <w:rsid w:val="00601D19"/>
    <w:rsid w:val="00664100"/>
    <w:rsid w:val="006872FA"/>
    <w:rsid w:val="007D5588"/>
    <w:rsid w:val="007F295D"/>
    <w:rsid w:val="007F412E"/>
    <w:rsid w:val="008520DF"/>
    <w:rsid w:val="008B5BCF"/>
    <w:rsid w:val="0090625D"/>
    <w:rsid w:val="00A45954"/>
    <w:rsid w:val="00A463E1"/>
    <w:rsid w:val="00AA1D8D"/>
    <w:rsid w:val="00B233BD"/>
    <w:rsid w:val="00B47730"/>
    <w:rsid w:val="00B842E4"/>
    <w:rsid w:val="00C16497"/>
    <w:rsid w:val="00CA0487"/>
    <w:rsid w:val="00CB0664"/>
    <w:rsid w:val="00CD7C14"/>
    <w:rsid w:val="00D02F42"/>
    <w:rsid w:val="00E15118"/>
    <w:rsid w:val="00E365F1"/>
    <w:rsid w:val="00EB4088"/>
    <w:rsid w:val="00FC225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6BB6D4"/>
  <w14:defaultImageDpi w14:val="300"/>
  <w15:docId w15:val="{A4F918A3-5B61-48F6-A8ED-329B7B99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D19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Revision">
    <w:name w:val="Revision"/>
    <w:hidden/>
    <w:uiPriority w:val="99"/>
    <w:semiHidden/>
    <w:rsid w:val="00E365F1"/>
    <w:pPr>
      <w:spacing w:after="0" w:line="240" w:lineRule="auto"/>
    </w:pPr>
    <w:rPr>
      <w:rFonts w:ascii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2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1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DE9516-8F12-46B8-8942-382C5D67B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360</Words>
  <Characters>2052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2408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Microsoft account</cp:lastModifiedBy>
  <cp:revision>7</cp:revision>
  <dcterms:created xsi:type="dcterms:W3CDTF">2025-08-20T11:06:00Z</dcterms:created>
  <dcterms:modified xsi:type="dcterms:W3CDTF">2025-08-21T05:07:00Z</dcterms:modified>
  <cp:category/>
</cp:coreProperties>
</file>